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BF8C8" w14:textId="4AB1393E" w:rsidR="00572DD3" w:rsidRPr="00B3068E" w:rsidRDefault="00A74BDE" w:rsidP="00025C8E">
      <w:pPr>
        <w:tabs>
          <w:tab w:val="left" w:pos="7530"/>
          <w:tab w:val="right" w:pos="904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2907838"/>
      <w:r w:rsidRPr="00B3068E">
        <w:rPr>
          <w:rFonts w:ascii="Times New Roman" w:hAnsi="Times New Roman" w:cs="Times New Roman"/>
          <w:b/>
          <w:bCs/>
          <w:sz w:val="28"/>
          <w:szCs w:val="28"/>
        </w:rPr>
        <w:t>FORMULARZ OFERTOWY</w:t>
      </w:r>
    </w:p>
    <w:p w14:paraId="65EBE273" w14:textId="77777777" w:rsidR="00A74BDE" w:rsidRPr="00B3068E" w:rsidRDefault="00A74BDE" w:rsidP="00572DD3">
      <w:pPr>
        <w:tabs>
          <w:tab w:val="left" w:pos="7530"/>
          <w:tab w:val="right" w:pos="9049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1"/>
      </w:tblGrid>
      <w:tr w:rsidR="00B3068E" w:rsidRPr="00B3068E" w14:paraId="68FC0455" w14:textId="77777777" w:rsidTr="00180954">
        <w:trPr>
          <w:trHeight w:val="1259"/>
        </w:trPr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5CB5C" w14:textId="77777777" w:rsidR="00A74BDE" w:rsidRPr="00B3068E" w:rsidRDefault="00A74BDE" w:rsidP="00045792">
            <w:pPr>
              <w:snapToGrid w:val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bookmarkStart w:id="1" w:name="_Hlk88458444"/>
          </w:p>
          <w:p w14:paraId="377753F3" w14:textId="77777777" w:rsidR="00A74BDE" w:rsidRPr="00B3068E" w:rsidRDefault="00A74BDE" w:rsidP="00045792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7DC6EB6" w14:textId="77777777" w:rsidR="00A74BDE" w:rsidRPr="00B3068E" w:rsidRDefault="00A74BDE" w:rsidP="00045792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393E53B2" w14:textId="77777777" w:rsidR="00A74BDE" w:rsidRPr="00B3068E" w:rsidRDefault="00A74BDE" w:rsidP="00045792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7F7AACF2" w14:textId="77777777" w:rsidR="00A74BDE" w:rsidRPr="00B3068E" w:rsidRDefault="00A74BDE" w:rsidP="00A74BDE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5E90295C" w14:textId="77777777" w:rsidR="00A74BDE" w:rsidRPr="00B3068E" w:rsidRDefault="00A74BDE" w:rsidP="0004579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068E">
              <w:rPr>
                <w:rFonts w:ascii="Times New Roman" w:hAnsi="Times New Roman" w:cs="Times New Roman"/>
                <w:i/>
                <w:sz w:val="22"/>
                <w:szCs w:val="22"/>
              </w:rPr>
              <w:t>…………………………………</w:t>
            </w:r>
          </w:p>
          <w:p w14:paraId="40A76596" w14:textId="2049BA20" w:rsidR="00A74BDE" w:rsidRPr="00B3068E" w:rsidRDefault="00A74BDE" w:rsidP="00A74B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068E">
              <w:rPr>
                <w:rFonts w:ascii="Times New Roman" w:hAnsi="Times New Roman" w:cs="Times New Roman"/>
                <w:i/>
                <w:sz w:val="22"/>
                <w:szCs w:val="22"/>
              </w:rPr>
              <w:t>(nazwa Wykonawcy/Wykonawców)</w:t>
            </w:r>
          </w:p>
          <w:p w14:paraId="70F1028E" w14:textId="77777777" w:rsidR="00A74BDE" w:rsidRPr="00B3068E" w:rsidRDefault="00A74BDE" w:rsidP="00045792">
            <w:pPr>
              <w:ind w:right="-1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bookmarkEnd w:id="1"/>
    <w:p w14:paraId="273F2FBC" w14:textId="3F4D68C1" w:rsidR="00572DD3" w:rsidRPr="00B3068E" w:rsidRDefault="00824C8F" w:rsidP="00025C8E">
      <w:pPr>
        <w:pStyle w:val="Zwykytekst2"/>
        <w:tabs>
          <w:tab w:val="left" w:leader="dot" w:pos="9360"/>
        </w:tabs>
        <w:spacing w:before="120" w:after="120"/>
        <w:ind w:left="5579" w:right="23"/>
        <w:contextualSpacing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25C8E" w:rsidRPr="00B3068E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E1706A1" w14:textId="0E494306" w:rsidR="00572DD3" w:rsidRPr="00B3068E" w:rsidRDefault="00A74BDE" w:rsidP="00A74BDE">
      <w:pPr>
        <w:pStyle w:val="Nagwek20"/>
        <w:ind w:firstLine="5245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ab/>
      </w:r>
      <w:r w:rsidRPr="00B3068E">
        <w:rPr>
          <w:rFonts w:ascii="Times New Roman" w:hAnsi="Times New Roman" w:cs="Times New Roman"/>
          <w:b/>
          <w:bCs/>
          <w:sz w:val="24"/>
          <w:szCs w:val="24"/>
        </w:rPr>
        <w:t>GMINA STARA BŁOTNICA</w:t>
      </w:r>
    </w:p>
    <w:p w14:paraId="14662555" w14:textId="00ACFC22" w:rsidR="00572DD3" w:rsidRPr="00B3068E" w:rsidRDefault="00A74BDE" w:rsidP="00824C8F">
      <w:pPr>
        <w:ind w:left="4956" w:firstLine="708"/>
        <w:rPr>
          <w:rFonts w:ascii="Times New Roman" w:hAnsi="Times New Roman" w:cs="Times New Roman"/>
        </w:rPr>
      </w:pPr>
      <w:r w:rsidRPr="00B3068E">
        <w:rPr>
          <w:rFonts w:ascii="Times New Roman" w:hAnsi="Times New Roman" w:cs="Times New Roman"/>
        </w:rPr>
        <w:t>Stara Błotnica 46</w:t>
      </w:r>
    </w:p>
    <w:p w14:paraId="2DB2F55D" w14:textId="34C85EBC" w:rsidR="00572DD3" w:rsidRPr="00B3068E" w:rsidRDefault="00A74BDE" w:rsidP="00824C8F">
      <w:pPr>
        <w:spacing w:after="240"/>
        <w:ind w:left="4956" w:firstLine="708"/>
        <w:rPr>
          <w:rFonts w:ascii="Times New Roman" w:hAnsi="Times New Roman" w:cs="Times New Roman"/>
        </w:rPr>
      </w:pPr>
      <w:r w:rsidRPr="00B3068E">
        <w:rPr>
          <w:rFonts w:ascii="Times New Roman" w:hAnsi="Times New Roman" w:cs="Times New Roman"/>
          <w:u w:val="single"/>
        </w:rPr>
        <w:t>26-806 Stara Błotnica</w:t>
      </w:r>
    </w:p>
    <w:p w14:paraId="457BAF33" w14:textId="42426503" w:rsidR="00572DD3" w:rsidRPr="00B3068E" w:rsidRDefault="00572DD3" w:rsidP="00824C8F">
      <w:pPr>
        <w:pStyle w:val="Zwykytekst1"/>
        <w:tabs>
          <w:tab w:val="left" w:leader="dot" w:pos="9360"/>
        </w:tabs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</w:t>
      </w:r>
      <w:r w:rsidR="00824C8F" w:rsidRPr="00B3068E">
        <w:rPr>
          <w:rFonts w:ascii="Times New Roman" w:hAnsi="Times New Roman" w:cs="Times New Roman"/>
          <w:sz w:val="22"/>
          <w:szCs w:val="22"/>
        </w:rPr>
        <w:br/>
      </w:r>
      <w:r w:rsidRPr="00B3068E">
        <w:rPr>
          <w:rFonts w:ascii="Times New Roman" w:hAnsi="Times New Roman" w:cs="Times New Roman"/>
          <w:sz w:val="22"/>
          <w:szCs w:val="22"/>
        </w:rPr>
        <w:t>o udzielenie zamówienia publicznego na zadanie pn.:</w:t>
      </w:r>
      <w:bookmarkStart w:id="2" w:name="_Hlk88462245"/>
    </w:p>
    <w:p w14:paraId="1BC549F5" w14:textId="7DFC4C22" w:rsidR="00025C8E" w:rsidRPr="00B3068E" w:rsidRDefault="00572DD3" w:rsidP="00025C8E">
      <w:pPr>
        <w:jc w:val="center"/>
        <w:rPr>
          <w:rFonts w:ascii="Times New Roman" w:eastAsia="Arial Narrow" w:hAnsi="Times New Roman" w:cs="Times New Roman"/>
          <w:b/>
          <w:bCs/>
          <w:lang w:eastAsia="pl-PL"/>
        </w:rPr>
      </w:pPr>
      <w:r w:rsidRPr="00B3068E">
        <w:rPr>
          <w:rFonts w:ascii="Times New Roman" w:hAnsi="Times New Roman" w:cs="Times New Roman"/>
          <w:b/>
          <w:bCs/>
          <w:iCs/>
          <w:kern w:val="2"/>
          <w:lang w:eastAsia="ar-SA"/>
        </w:rPr>
        <w:t>„</w:t>
      </w:r>
      <w:r w:rsidRPr="00B3068E">
        <w:rPr>
          <w:rFonts w:ascii="Times New Roman" w:eastAsia="Arial Narrow" w:hAnsi="Times New Roman" w:cs="Times New Roman"/>
          <w:b/>
          <w:bCs/>
          <w:lang w:eastAsia="pl-PL"/>
        </w:rPr>
        <w:t xml:space="preserve">Odbiór, transport i zagospodarowanie odpadów komunalnych z terenu </w:t>
      </w:r>
      <w:r w:rsidR="00824C8F" w:rsidRPr="00B3068E">
        <w:rPr>
          <w:rFonts w:ascii="Times New Roman" w:eastAsia="Arial Narrow" w:hAnsi="Times New Roman" w:cs="Times New Roman"/>
          <w:b/>
          <w:bCs/>
          <w:lang w:eastAsia="pl-PL"/>
        </w:rPr>
        <w:br/>
      </w:r>
      <w:r w:rsidRPr="00B3068E">
        <w:rPr>
          <w:rFonts w:ascii="Times New Roman" w:eastAsia="Arial Narrow" w:hAnsi="Times New Roman" w:cs="Times New Roman"/>
          <w:b/>
          <w:bCs/>
          <w:lang w:eastAsia="pl-PL"/>
        </w:rPr>
        <w:t xml:space="preserve">Gminy </w:t>
      </w:r>
      <w:r w:rsidR="00A74BDE" w:rsidRPr="00B3068E">
        <w:rPr>
          <w:rFonts w:ascii="Times New Roman" w:eastAsia="Arial Narrow" w:hAnsi="Times New Roman" w:cs="Times New Roman"/>
          <w:b/>
          <w:bCs/>
          <w:lang w:eastAsia="pl-PL"/>
        </w:rPr>
        <w:t xml:space="preserve">Stara Błotnica </w:t>
      </w:r>
      <w:r w:rsidR="00824C8F" w:rsidRPr="00B3068E">
        <w:rPr>
          <w:rFonts w:ascii="Times New Roman" w:eastAsia="Arial Narrow" w:hAnsi="Times New Roman" w:cs="Times New Roman"/>
          <w:b/>
          <w:bCs/>
          <w:lang w:eastAsia="pl-PL"/>
        </w:rPr>
        <w:t>z</w:t>
      </w:r>
      <w:r w:rsidR="00A74BDE" w:rsidRPr="00B3068E">
        <w:rPr>
          <w:rFonts w:ascii="Times New Roman" w:eastAsia="Arial Narrow" w:hAnsi="Times New Roman" w:cs="Times New Roman"/>
          <w:b/>
          <w:bCs/>
          <w:lang w:eastAsia="pl-PL"/>
        </w:rPr>
        <w:t xml:space="preserve"> PSZOK w 202</w:t>
      </w:r>
      <w:r w:rsidR="00824C8F" w:rsidRPr="00B3068E">
        <w:rPr>
          <w:rFonts w:ascii="Times New Roman" w:eastAsia="Arial Narrow" w:hAnsi="Times New Roman" w:cs="Times New Roman"/>
          <w:b/>
          <w:bCs/>
          <w:lang w:eastAsia="pl-PL"/>
        </w:rPr>
        <w:t>6</w:t>
      </w:r>
      <w:r w:rsidR="00A74BDE" w:rsidRPr="00B3068E">
        <w:rPr>
          <w:rFonts w:ascii="Times New Roman" w:eastAsia="Arial Narrow" w:hAnsi="Times New Roman" w:cs="Times New Roman"/>
          <w:b/>
          <w:bCs/>
          <w:lang w:eastAsia="pl-PL"/>
        </w:rPr>
        <w:t xml:space="preserve"> r.</w:t>
      </w:r>
      <w:r w:rsidRPr="00B3068E">
        <w:rPr>
          <w:rFonts w:ascii="Times New Roman" w:eastAsia="Arial Narrow" w:hAnsi="Times New Roman" w:cs="Times New Roman"/>
          <w:b/>
          <w:bCs/>
          <w:lang w:eastAsia="pl-PL"/>
        </w:rPr>
        <w:t>”</w:t>
      </w:r>
      <w:bookmarkEnd w:id="2"/>
    </w:p>
    <w:p w14:paraId="404354B5" w14:textId="77777777" w:rsidR="00025C8E" w:rsidRPr="00B3068E" w:rsidRDefault="00025C8E" w:rsidP="00025C8E">
      <w:pPr>
        <w:rPr>
          <w:rFonts w:ascii="Times New Roman" w:eastAsia="Arial Narrow" w:hAnsi="Times New Roman" w:cs="Times New Roman"/>
          <w:b/>
          <w:bCs/>
          <w:sz w:val="22"/>
          <w:szCs w:val="22"/>
          <w:lang w:eastAsia="pl-PL"/>
        </w:rPr>
      </w:pPr>
    </w:p>
    <w:p w14:paraId="32AA8684" w14:textId="7AB3013C" w:rsidR="00572DD3" w:rsidRPr="00B3068E" w:rsidRDefault="00025C8E" w:rsidP="00025C8E">
      <w:pPr>
        <w:spacing w:after="120"/>
        <w:rPr>
          <w:rFonts w:ascii="Times New Roman" w:hAnsi="Times New Roman" w:cs="Times New Roman"/>
          <w:b/>
          <w:spacing w:val="-2"/>
        </w:rPr>
      </w:pPr>
      <w:r w:rsidRPr="00B3068E">
        <w:rPr>
          <w:rFonts w:ascii="Times New Roman" w:hAnsi="Times New Roman" w:cs="Times New Roman"/>
          <w:b/>
        </w:rPr>
        <w:t>DANE DOTYCZĄCE WYKONAWCY</w:t>
      </w:r>
      <w:r w:rsidRPr="00B3068E">
        <w:rPr>
          <w:rStyle w:val="Odwoanieprzypisudolnego"/>
          <w:rFonts w:ascii="Times New Roman" w:hAnsi="Times New Roman" w:cs="Times New Roman"/>
          <w:b/>
        </w:rPr>
        <w:footnoteReference w:id="1"/>
      </w:r>
      <w:r w:rsidRPr="00B3068E">
        <w:rPr>
          <w:rFonts w:ascii="Times New Roman" w:hAnsi="Times New Roman" w:cs="Times New Roman"/>
          <w:b/>
        </w:rPr>
        <w:t>:</w:t>
      </w:r>
    </w:p>
    <w:tbl>
      <w:tblPr>
        <w:tblW w:w="10291" w:type="dxa"/>
        <w:jc w:val="center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2268"/>
        <w:gridCol w:w="2552"/>
        <w:gridCol w:w="2641"/>
      </w:tblGrid>
      <w:tr w:rsidR="00B3068E" w:rsidRPr="00B3068E" w14:paraId="5F78D7AE" w14:textId="77777777" w:rsidTr="00824C8F">
        <w:trPr>
          <w:trHeight w:val="259"/>
          <w:jc w:val="center"/>
        </w:trPr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DEFE6" w14:textId="77777777" w:rsidR="00025C8E" w:rsidRPr="00B3068E" w:rsidRDefault="00025C8E" w:rsidP="00025C8E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Nazwa</w:t>
            </w:r>
            <w:r w:rsidRPr="00B3068E">
              <w:rPr>
                <w:rFonts w:ascii="Times New Roman" w:eastAsia="Arial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(Firma)</w:t>
            </w:r>
            <w:r w:rsidRPr="00B3068E">
              <w:rPr>
                <w:rFonts w:ascii="Times New Roman" w:eastAsia="Arial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Wykonawcy</w:t>
            </w:r>
          </w:p>
        </w:tc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2E10" w14:textId="77777777" w:rsidR="00025C8E" w:rsidRPr="00B3068E" w:rsidRDefault="00025C8E" w:rsidP="00025C8E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Adres</w:t>
            </w:r>
            <w:r w:rsidRPr="00B3068E">
              <w:rPr>
                <w:rFonts w:ascii="Times New Roman" w:eastAsia="Arial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Wykonawcy</w:t>
            </w:r>
          </w:p>
        </w:tc>
      </w:tr>
      <w:tr w:rsidR="00B3068E" w:rsidRPr="00B3068E" w14:paraId="58DC2EC1" w14:textId="77777777" w:rsidTr="00824C8F">
        <w:trPr>
          <w:trHeight w:val="1465"/>
          <w:jc w:val="center"/>
        </w:trPr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70D12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D43BB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</w:tr>
      <w:tr w:rsidR="00B3068E" w:rsidRPr="00B3068E" w14:paraId="174A1B53" w14:textId="77777777" w:rsidTr="00824C8F">
        <w:trPr>
          <w:trHeight w:val="78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A8971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Telefon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77A08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E-mail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177C6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Regon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CABDD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NIP</w:t>
            </w:r>
          </w:p>
        </w:tc>
      </w:tr>
      <w:tr w:rsidR="00B3068E" w:rsidRPr="00B3068E" w14:paraId="040D8078" w14:textId="77777777" w:rsidTr="00824C8F">
        <w:trPr>
          <w:trHeight w:val="657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6F10F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A7EE0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23A94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E2C7C" w14:textId="77777777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</w:tr>
      <w:tr w:rsidR="00B3068E" w:rsidRPr="00B3068E" w14:paraId="29DB309E" w14:textId="77777777" w:rsidTr="00824C8F">
        <w:trPr>
          <w:trHeight w:val="657"/>
          <w:jc w:val="center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632E5" w14:textId="59AFF280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kern w:val="2"/>
              </w:rPr>
              <w:t>Reprezentowana</w:t>
            </w:r>
            <w:r w:rsidR="00824C8F" w:rsidRPr="00B3068E">
              <w:rPr>
                <w:rFonts w:ascii="Times New Roman" w:eastAsia="Lucida Sans Unicode" w:hAnsi="Times New Roman" w:cs="Times New Roman"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kern w:val="2"/>
              </w:rPr>
              <w:t>przez:</w:t>
            </w:r>
            <w:r w:rsidR="00824C8F" w:rsidRPr="00B3068E">
              <w:rPr>
                <w:rFonts w:ascii="Times New Roman" w:eastAsia="Lucida Sans Unicode" w:hAnsi="Times New Roman" w:cs="Times New Roman"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kern w:val="2"/>
              </w:rPr>
              <w:t>………………………………………………………………………………………</w:t>
            </w:r>
          </w:p>
        </w:tc>
      </w:tr>
      <w:tr w:rsidR="00B3068E" w:rsidRPr="00B3068E" w14:paraId="5B4214E5" w14:textId="77777777" w:rsidTr="00824C8F">
        <w:trPr>
          <w:trHeight w:val="657"/>
          <w:jc w:val="center"/>
        </w:trPr>
        <w:tc>
          <w:tcPr>
            <w:tcW w:w="102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E46E" w14:textId="72F47F09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kern w:val="2"/>
              </w:rPr>
              <w:t>Osoba umocowana do podpisania oferty: ……………………………………………………………………</w:t>
            </w:r>
          </w:p>
          <w:p w14:paraId="601C314B" w14:textId="4AE1F63A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kern w:val="2"/>
              </w:rPr>
              <w:t>Telefon:</w:t>
            </w:r>
            <w:r w:rsidR="00824C8F" w:rsidRPr="00B3068E">
              <w:rPr>
                <w:rFonts w:ascii="Times New Roman" w:eastAsia="Lucida Sans Unicode" w:hAnsi="Times New Roman" w:cs="Times New Roman"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kern w:val="2"/>
              </w:rPr>
              <w:t>……………………………………………………………………………………………………</w:t>
            </w:r>
            <w:r w:rsidR="00824C8F" w:rsidRPr="00B3068E">
              <w:rPr>
                <w:rFonts w:ascii="Times New Roman" w:eastAsia="Lucida Sans Unicode" w:hAnsi="Times New Roman" w:cs="Times New Roman"/>
                <w:kern w:val="2"/>
              </w:rPr>
              <w:t>….</w:t>
            </w:r>
          </w:p>
          <w:p w14:paraId="349BE237" w14:textId="15F262D3" w:rsidR="00025C8E" w:rsidRPr="00B3068E" w:rsidRDefault="00025C8E" w:rsidP="00D76A6D">
            <w:pPr>
              <w:widowControl w:val="0"/>
              <w:suppressLineNumbers/>
              <w:snapToGrid w:val="0"/>
              <w:spacing w:line="276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kern w:val="2"/>
              </w:rPr>
              <w:t>e-mail:</w:t>
            </w:r>
            <w:r w:rsidR="00824C8F" w:rsidRPr="00B3068E">
              <w:rPr>
                <w:rFonts w:ascii="Times New Roman" w:eastAsia="Lucida Sans Unicode" w:hAnsi="Times New Roman" w:cs="Times New Roman"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kern w:val="2"/>
              </w:rPr>
              <w:t>………………………………………………………………………………………………………</w:t>
            </w:r>
          </w:p>
        </w:tc>
      </w:tr>
    </w:tbl>
    <w:p w14:paraId="78F96B91" w14:textId="77777777" w:rsidR="00572DD3" w:rsidRPr="00B3068E" w:rsidRDefault="00572DD3" w:rsidP="00025C8E">
      <w:pPr>
        <w:pStyle w:val="Zwykytekst1"/>
        <w:tabs>
          <w:tab w:val="left" w:leader="dot" w:pos="9072"/>
        </w:tabs>
        <w:rPr>
          <w:rFonts w:ascii="Times New Roman" w:hAnsi="Times New Roman" w:cs="Times New Roman"/>
          <w:i/>
          <w:sz w:val="22"/>
          <w:szCs w:val="22"/>
        </w:rPr>
      </w:pPr>
    </w:p>
    <w:p w14:paraId="78A41F8B" w14:textId="77777777" w:rsidR="006D6D8D" w:rsidRPr="00B3068E" w:rsidRDefault="006D6D8D" w:rsidP="006D6D8D">
      <w:pPr>
        <w:spacing w:line="276" w:lineRule="auto"/>
        <w:jc w:val="both"/>
        <w:rPr>
          <w:rFonts w:ascii="Times New Roman" w:hAnsi="Times New Roman" w:cs="Times New Roman"/>
        </w:rPr>
      </w:pPr>
    </w:p>
    <w:p w14:paraId="564BF332" w14:textId="78B6F14E" w:rsidR="006D6D8D" w:rsidRPr="00B3068E" w:rsidRDefault="006D6D8D" w:rsidP="00441F29">
      <w:pPr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B3068E">
        <w:rPr>
          <w:rFonts w:ascii="Times New Roman" w:hAnsi="Times New Roman" w:cs="Times New Roman"/>
        </w:rPr>
        <w:lastRenderedPageBreak/>
        <w:t xml:space="preserve">W odpowiedzi na ogłoszenie o zamówieniu w postępowaniu o udzielenie zamówienia publicznego </w:t>
      </w:r>
      <w:r w:rsidR="00441F29" w:rsidRPr="00B3068E">
        <w:rPr>
          <w:rFonts w:ascii="Times New Roman" w:hAnsi="Times New Roman" w:cs="Times New Roman"/>
        </w:rPr>
        <w:t>prowadzonego w trybie podstawowym bez negocjacji pn.</w:t>
      </w:r>
    </w:p>
    <w:p w14:paraId="3ABDA885" w14:textId="3C6CE0B6" w:rsidR="006D6D8D" w:rsidRPr="00B3068E" w:rsidRDefault="00824C8F" w:rsidP="00441F29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B3068E">
        <w:rPr>
          <w:rFonts w:ascii="Times New Roman" w:hAnsi="Times New Roman" w:cs="Times New Roman"/>
          <w:b/>
          <w:bCs/>
        </w:rPr>
        <w:t>„</w:t>
      </w:r>
      <w:r w:rsidR="006D6D8D" w:rsidRPr="00B3068E">
        <w:rPr>
          <w:rStyle w:val="markedcontent"/>
          <w:rFonts w:ascii="Times New Roman" w:hAnsi="Times New Roman" w:cs="Times New Roman"/>
          <w:b/>
          <w:bCs/>
        </w:rPr>
        <w:t xml:space="preserve">Odbiór, transport i zagospodarowanie odpadów komunalnych z terenu Gminy </w:t>
      </w:r>
      <w:r w:rsidR="00441F29" w:rsidRPr="00B3068E">
        <w:rPr>
          <w:rStyle w:val="markedcontent"/>
          <w:rFonts w:ascii="Times New Roman" w:hAnsi="Times New Roman" w:cs="Times New Roman"/>
          <w:b/>
          <w:bCs/>
        </w:rPr>
        <w:t xml:space="preserve">Stara Błotnica oraz </w:t>
      </w:r>
      <w:r w:rsidRPr="00B3068E">
        <w:rPr>
          <w:rStyle w:val="markedcontent"/>
          <w:rFonts w:ascii="Times New Roman" w:hAnsi="Times New Roman" w:cs="Times New Roman"/>
          <w:b/>
          <w:bCs/>
        </w:rPr>
        <w:t>z</w:t>
      </w:r>
      <w:r w:rsidR="00441F29" w:rsidRPr="00B3068E">
        <w:rPr>
          <w:rStyle w:val="markedcontent"/>
          <w:rFonts w:ascii="Times New Roman" w:hAnsi="Times New Roman" w:cs="Times New Roman"/>
          <w:b/>
          <w:bCs/>
        </w:rPr>
        <w:t xml:space="preserve"> PSZOK w 202</w:t>
      </w:r>
      <w:r w:rsidRPr="00B3068E">
        <w:rPr>
          <w:rStyle w:val="markedcontent"/>
          <w:rFonts w:ascii="Times New Roman" w:hAnsi="Times New Roman" w:cs="Times New Roman"/>
          <w:b/>
          <w:bCs/>
        </w:rPr>
        <w:t>6</w:t>
      </w:r>
      <w:r w:rsidR="00441F29" w:rsidRPr="00B3068E">
        <w:rPr>
          <w:rStyle w:val="markedcontent"/>
          <w:rFonts w:ascii="Times New Roman" w:hAnsi="Times New Roman" w:cs="Times New Roman"/>
          <w:b/>
          <w:bCs/>
        </w:rPr>
        <w:t xml:space="preserve"> r.</w:t>
      </w:r>
      <w:r w:rsidR="006D6D8D" w:rsidRPr="00B3068E">
        <w:rPr>
          <w:rFonts w:ascii="Times New Roman" w:hAnsi="Times New Roman" w:cs="Times New Roman"/>
          <w:b/>
          <w:bCs/>
        </w:rPr>
        <w:t>”</w:t>
      </w:r>
    </w:p>
    <w:p w14:paraId="1ABFE48A" w14:textId="39D2B4A1" w:rsidR="004E7207" w:rsidRPr="00B3068E" w:rsidRDefault="006D6D8D" w:rsidP="00824C8F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 w:val="0"/>
        <w:jc w:val="both"/>
        <w:rPr>
          <w:rFonts w:ascii="Times New Roman" w:hAnsi="Times New Roman" w:cs="Times New Roman"/>
          <w:i/>
        </w:rPr>
      </w:pPr>
      <w:r w:rsidRPr="00B3068E">
        <w:rPr>
          <w:rFonts w:ascii="Times New Roman" w:hAnsi="Times New Roman" w:cs="Times New Roman"/>
          <w:b/>
        </w:rPr>
        <w:t xml:space="preserve">Oferujemy wykonanie całości przedmiotu zamówienia </w:t>
      </w:r>
      <w:r w:rsidRPr="00B3068E">
        <w:rPr>
          <w:rFonts w:ascii="Times New Roman" w:hAnsi="Times New Roman" w:cs="Times New Roman"/>
        </w:rPr>
        <w:t>(w zakresie i na warunkach określonych w SWZ i pozostałych dokumentach postępowania załączonych do SWZ</w:t>
      </w:r>
      <w:r w:rsidR="007666C7" w:rsidRPr="00B3068E">
        <w:rPr>
          <w:rFonts w:ascii="Times New Roman" w:hAnsi="Times New Roman" w:cs="Times New Roman"/>
        </w:rPr>
        <w:t>)</w:t>
      </w:r>
      <w:r w:rsidR="007666C7" w:rsidRPr="00B3068E">
        <w:rPr>
          <w:rFonts w:ascii="Times New Roman" w:hAnsi="Times New Roman" w:cs="Times New Roman"/>
        </w:rPr>
        <w:br/>
      </w:r>
      <w:r w:rsidR="00441F29" w:rsidRPr="00B3068E">
        <w:rPr>
          <w:rFonts w:ascii="Times New Roman" w:hAnsi="Times New Roman" w:cs="Times New Roman"/>
        </w:rPr>
        <w:br/>
      </w:r>
      <w:r w:rsidRPr="00B3068E">
        <w:rPr>
          <w:rFonts w:ascii="Times New Roman" w:hAnsi="Times New Roman" w:cs="Times New Roman"/>
          <w:b/>
        </w:rPr>
        <w:t>za</w:t>
      </w:r>
      <w:r w:rsidR="00824C8F" w:rsidRPr="00B3068E">
        <w:rPr>
          <w:rFonts w:ascii="Times New Roman" w:hAnsi="Times New Roman" w:cs="Times New Roman"/>
          <w:b/>
        </w:rPr>
        <w:t xml:space="preserve"> </w:t>
      </w:r>
      <w:r w:rsidRPr="00B3068E">
        <w:rPr>
          <w:rFonts w:ascii="Times New Roman" w:hAnsi="Times New Roman" w:cs="Times New Roman"/>
          <w:b/>
        </w:rPr>
        <w:t>wartoś</w:t>
      </w:r>
      <w:r w:rsidR="00824C8F" w:rsidRPr="00B3068E">
        <w:rPr>
          <w:rFonts w:ascii="Times New Roman" w:hAnsi="Times New Roman" w:cs="Times New Roman"/>
          <w:b/>
        </w:rPr>
        <w:t xml:space="preserve">ć </w:t>
      </w:r>
      <w:r w:rsidRPr="00B3068E">
        <w:rPr>
          <w:rFonts w:ascii="Times New Roman" w:hAnsi="Times New Roman" w:cs="Times New Roman"/>
          <w:b/>
        </w:rPr>
        <w:t>brutto …………………………</w:t>
      </w:r>
      <w:r w:rsidR="00E32405" w:rsidRPr="00B3068E">
        <w:rPr>
          <w:rFonts w:ascii="Times New Roman" w:hAnsi="Times New Roman" w:cs="Times New Roman"/>
          <w:b/>
        </w:rPr>
        <w:t>……………………………………….</w:t>
      </w:r>
      <w:r w:rsidRPr="00B3068E">
        <w:rPr>
          <w:rFonts w:ascii="Times New Roman" w:hAnsi="Times New Roman" w:cs="Times New Roman"/>
          <w:b/>
        </w:rPr>
        <w:t xml:space="preserve"> PLN</w:t>
      </w:r>
      <w:r w:rsidR="00E32405" w:rsidRPr="00B3068E">
        <w:rPr>
          <w:rFonts w:ascii="Times New Roman" w:hAnsi="Times New Roman" w:cs="Times New Roman"/>
          <w:b/>
        </w:rPr>
        <w:br/>
      </w:r>
      <w:r w:rsidR="00E32405" w:rsidRPr="00B3068E">
        <w:rPr>
          <w:rFonts w:ascii="Times New Roman" w:hAnsi="Times New Roman" w:cs="Times New Roman"/>
        </w:rPr>
        <w:t>(słownie: …………………………………………………………………………………),</w:t>
      </w:r>
      <w:r w:rsidRPr="00B3068E">
        <w:rPr>
          <w:rFonts w:ascii="Times New Roman" w:hAnsi="Times New Roman" w:cs="Times New Roman"/>
        </w:rPr>
        <w:t xml:space="preserve"> </w:t>
      </w:r>
      <w:r w:rsidRPr="00B3068E">
        <w:rPr>
          <w:rFonts w:ascii="Times New Roman" w:hAnsi="Times New Roman" w:cs="Times New Roman"/>
          <w:b/>
          <w:bCs/>
          <w:iCs/>
        </w:rPr>
        <w:t xml:space="preserve">obliczoną zgodnie z </w:t>
      </w:r>
      <w:r w:rsidR="007666C7" w:rsidRPr="00B3068E">
        <w:rPr>
          <w:rFonts w:ascii="Times New Roman" w:hAnsi="Times New Roman" w:cs="Times New Roman"/>
          <w:b/>
          <w:bCs/>
          <w:iCs/>
        </w:rPr>
        <w:t xml:space="preserve">poniższą </w:t>
      </w:r>
      <w:r w:rsidRPr="00B3068E">
        <w:rPr>
          <w:rFonts w:ascii="Times New Roman" w:hAnsi="Times New Roman" w:cs="Times New Roman"/>
          <w:b/>
          <w:bCs/>
          <w:iCs/>
        </w:rPr>
        <w:t>tabelą kosztową</w:t>
      </w:r>
      <w:r w:rsidR="007666C7" w:rsidRPr="00B3068E">
        <w:rPr>
          <w:rFonts w:ascii="Times New Roman" w:hAnsi="Times New Roman" w:cs="Times New Roman"/>
          <w:b/>
          <w:bCs/>
          <w:iCs/>
        </w:rPr>
        <w:t>.</w:t>
      </w:r>
    </w:p>
    <w:p w14:paraId="1317D49B" w14:textId="77777777" w:rsidR="007666C7" w:rsidRPr="00B3068E" w:rsidRDefault="007666C7" w:rsidP="007666C7">
      <w:pPr>
        <w:pStyle w:val="Akapitzlist"/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b/>
          <w:bCs/>
          <w:iCs/>
        </w:rPr>
      </w:pPr>
    </w:p>
    <w:p w14:paraId="5774AFF8" w14:textId="32FDABDC" w:rsidR="00B64E26" w:rsidRPr="00B3068E" w:rsidRDefault="00B64E26" w:rsidP="00B64E26">
      <w:pPr>
        <w:pStyle w:val="Legenda"/>
        <w:keepNext/>
        <w:rPr>
          <w:rFonts w:ascii="Times New Roman" w:hAnsi="Times New Roman" w:cs="Times New Roman"/>
          <w:color w:val="auto"/>
        </w:rPr>
      </w:pPr>
      <w:r w:rsidRPr="00B3068E">
        <w:rPr>
          <w:rFonts w:ascii="Times New Roman" w:hAnsi="Times New Roman" w:cs="Times New Roman"/>
          <w:color w:val="auto"/>
        </w:rPr>
        <w:t xml:space="preserve">Tabela </w:t>
      </w:r>
      <w:r w:rsidRPr="00B3068E">
        <w:rPr>
          <w:rFonts w:ascii="Times New Roman" w:hAnsi="Times New Roman" w:cs="Times New Roman"/>
          <w:color w:val="auto"/>
        </w:rPr>
        <w:fldChar w:fldCharType="begin"/>
      </w:r>
      <w:r w:rsidRPr="00B3068E">
        <w:rPr>
          <w:rFonts w:ascii="Times New Roman" w:hAnsi="Times New Roman" w:cs="Times New Roman"/>
          <w:color w:val="auto"/>
        </w:rPr>
        <w:instrText xml:space="preserve"> SEQ Tabela \* ARABIC </w:instrText>
      </w:r>
      <w:r w:rsidRPr="00B3068E">
        <w:rPr>
          <w:rFonts w:ascii="Times New Roman" w:hAnsi="Times New Roman" w:cs="Times New Roman"/>
          <w:color w:val="auto"/>
        </w:rPr>
        <w:fldChar w:fldCharType="separate"/>
      </w:r>
      <w:r w:rsidRPr="00B3068E">
        <w:rPr>
          <w:rFonts w:ascii="Times New Roman" w:hAnsi="Times New Roman" w:cs="Times New Roman"/>
          <w:noProof/>
          <w:color w:val="auto"/>
        </w:rPr>
        <w:t>1</w:t>
      </w:r>
      <w:r w:rsidRPr="00B3068E">
        <w:rPr>
          <w:rFonts w:ascii="Times New Roman" w:hAnsi="Times New Roman" w:cs="Times New Roman"/>
          <w:noProof/>
          <w:color w:val="auto"/>
        </w:rPr>
        <w:fldChar w:fldCharType="end"/>
      </w:r>
      <w:r w:rsidRPr="00B3068E">
        <w:rPr>
          <w:rFonts w:ascii="Times New Roman" w:hAnsi="Times New Roman" w:cs="Times New Roman"/>
          <w:color w:val="auto"/>
        </w:rPr>
        <w:t>. Tabela kosztowa</w:t>
      </w:r>
    </w:p>
    <w:tbl>
      <w:tblPr>
        <w:tblStyle w:val="Tabela-Siatka"/>
        <w:tblW w:w="8913" w:type="dxa"/>
        <w:jc w:val="center"/>
        <w:tblLook w:val="04A0" w:firstRow="1" w:lastRow="0" w:firstColumn="1" w:lastColumn="0" w:noHBand="0" w:noVBand="1"/>
      </w:tblPr>
      <w:tblGrid>
        <w:gridCol w:w="538"/>
        <w:gridCol w:w="24"/>
        <w:gridCol w:w="1701"/>
        <w:gridCol w:w="21"/>
        <w:gridCol w:w="1118"/>
        <w:gridCol w:w="1837"/>
        <w:gridCol w:w="1837"/>
        <w:gridCol w:w="1837"/>
      </w:tblGrid>
      <w:tr w:rsidR="00B3068E" w:rsidRPr="00B3068E" w14:paraId="2C39C072" w14:textId="77777777" w:rsidTr="00D76A6D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CCA0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bookmarkStart w:id="3" w:name="_Hlk46304524"/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D716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Rodzaj odpadów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5358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FD43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Szacunkowa</w:t>
            </w:r>
          </w:p>
          <w:p w14:paraId="49EE9FD9" w14:textId="0FAA5794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masa odpadów </w:t>
            </w: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br/>
              <w:t>do odbioru, transportu i zagospodarowania w Mg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1DA0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Cena brutto (PLN)</w:t>
            </w:r>
          </w:p>
          <w:p w14:paraId="0EB87325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odbioru, transportu i zagospodarowania za 1Mg odpadów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1B1F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Cena brutto (PLN) za odbiór, transport i zagospodarowanie szacunkowej masy odpadów</w:t>
            </w:r>
          </w:p>
          <w:p w14:paraId="31EB5572" w14:textId="77777777" w:rsidR="007666C7" w:rsidRPr="00B3068E" w:rsidRDefault="007666C7" w:rsidP="00D76A6D">
            <w:pPr>
              <w:spacing w:after="255"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(kol. d * e)</w:t>
            </w:r>
          </w:p>
        </w:tc>
      </w:tr>
      <w:tr w:rsidR="00B3068E" w:rsidRPr="00B3068E" w14:paraId="00D31B2C" w14:textId="77777777" w:rsidTr="00D76A6D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9A93" w14:textId="77777777" w:rsidR="007666C7" w:rsidRPr="00B3068E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bidi="hi-IN"/>
              </w:rPr>
              <w:t>a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C5FA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FA16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F7FB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37CB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37E4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f</w:t>
            </w:r>
          </w:p>
        </w:tc>
      </w:tr>
      <w:tr w:rsidR="00B3068E" w:rsidRPr="00B3068E" w14:paraId="0E0415D0" w14:textId="77777777" w:rsidTr="007666C7">
        <w:trPr>
          <w:jc w:val="center"/>
        </w:trPr>
        <w:tc>
          <w:tcPr>
            <w:tcW w:w="8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26A47" w14:textId="561D9104" w:rsidR="007666C7" w:rsidRPr="00B3068E" w:rsidRDefault="007666C7" w:rsidP="007666C7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ODPADY OD</w:t>
            </w:r>
            <w:r w:rsidR="00F0651E"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BIE</w:t>
            </w: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RANE Z NIERUCHOMOŚCI</w:t>
            </w:r>
            <w:r w:rsidR="00E618EA"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 ZAMIESZKAŁYCH</w:t>
            </w:r>
          </w:p>
        </w:tc>
      </w:tr>
      <w:tr w:rsidR="00B3068E" w:rsidRPr="00B3068E" w14:paraId="6592FEB0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057B" w14:textId="77777777" w:rsidR="007666C7" w:rsidRPr="00B3068E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</w:p>
          <w:p w14:paraId="70CD16C0" w14:textId="77777777" w:rsidR="007666C7" w:rsidRPr="00B3068E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1</w:t>
            </w:r>
          </w:p>
          <w:p w14:paraId="06EEAB9B" w14:textId="77777777" w:rsidR="007666C7" w:rsidRPr="00B3068E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037F" w14:textId="2DC7796D" w:rsidR="007666C7" w:rsidRPr="00B3068E" w:rsidRDefault="00E618EA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Papier i tektura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407C" w14:textId="77777777" w:rsidR="007666C7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200101</w:t>
            </w:r>
          </w:p>
          <w:p w14:paraId="05A4DCBB" w14:textId="7DF7176F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B140" w14:textId="1A70B11D" w:rsidR="007666C7" w:rsidRPr="00B3068E" w:rsidRDefault="00824C8F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AA62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4C0A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36C6BCE0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84B9" w14:textId="77777777" w:rsidR="007666C7" w:rsidRPr="00B3068E" w:rsidRDefault="007666C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2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7E6F" w14:textId="636B3D06" w:rsidR="007666C7" w:rsidRPr="00B3068E" w:rsidRDefault="00E618EA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Metale, tworzywa sztuczne i opakowania wielomateriałowe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783E" w14:textId="77777777" w:rsidR="007666C7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150102</w:t>
            </w:r>
          </w:p>
          <w:p w14:paraId="2E78C67E" w14:textId="77777777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150104</w:t>
            </w:r>
          </w:p>
          <w:p w14:paraId="62576433" w14:textId="77777777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150105</w:t>
            </w:r>
          </w:p>
          <w:p w14:paraId="00A36CF2" w14:textId="77777777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200139</w:t>
            </w:r>
          </w:p>
          <w:p w14:paraId="363817E8" w14:textId="60516125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200140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DFDF" w14:textId="7810E3A5" w:rsidR="007666C7" w:rsidRPr="00B3068E" w:rsidRDefault="00824C8F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3785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A410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1C0EA982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A6A9" w14:textId="72D37F67" w:rsidR="007666C7" w:rsidRPr="00B3068E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3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473B" w14:textId="5A55CB35" w:rsidR="007666C7" w:rsidRPr="00B3068E" w:rsidRDefault="00E618EA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Szkło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FBA0" w14:textId="28FBE1E6" w:rsidR="007666C7" w:rsidRPr="00B3068E" w:rsidRDefault="00E618EA" w:rsidP="00B54B97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200102</w:t>
            </w:r>
          </w:p>
          <w:p w14:paraId="196F983A" w14:textId="4613C63D" w:rsidR="00E618EA" w:rsidRPr="00B3068E" w:rsidRDefault="00E618EA" w:rsidP="00B54B97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9653" w14:textId="67FB0179" w:rsidR="007666C7" w:rsidRPr="00B3068E" w:rsidRDefault="00824C8F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E343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7DDF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0ADE601F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9D5D" w14:textId="379CF3ED" w:rsidR="007666C7" w:rsidRPr="00B3068E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4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0161" w14:textId="29B0506C" w:rsidR="007666C7" w:rsidRPr="00B3068E" w:rsidRDefault="00E618EA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Odpady ulegające biodegradacji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C52D" w14:textId="7EC0BD93" w:rsidR="007666C7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</w:t>
            </w:r>
            <w:r w:rsidR="00B54B97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0826" w14:textId="5BEA3468" w:rsidR="007666C7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4125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E9C8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7D56CE65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3D2A" w14:textId="7D891B82" w:rsidR="007666C7" w:rsidRPr="00B3068E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5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2034" w14:textId="45A4576E" w:rsidR="00B54B97" w:rsidRPr="00B3068E" w:rsidRDefault="00F14E58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Inne niewymienione frakcje zbierane w sposób selektywny/Popioły z palenisk domowych </w:t>
            </w:r>
            <w:r w:rsidR="00B54B97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(popioły z gospodarstw domowych)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F970" w14:textId="662C3412" w:rsidR="00E618EA" w:rsidRPr="00B3068E" w:rsidRDefault="00E618EA" w:rsidP="00F14E58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ex 200199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F5F5" w14:textId="15E3C297" w:rsidR="007666C7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A1A8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61DB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2E531E5D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D2B9" w14:textId="3393B43C" w:rsidR="007666C7" w:rsidRPr="00B3068E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6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C405" w14:textId="284BF1EE" w:rsidR="007666C7" w:rsidRPr="00B3068E" w:rsidRDefault="00B54B97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</w:t>
            </w:r>
            <w:r w:rsidR="007666C7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dpady wielkogabarytowe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D23A" w14:textId="701386ED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200307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CFD1" w14:textId="75C72C29" w:rsidR="007666C7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491D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9C3F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3505BA74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AAD4" w14:textId="0356F65F" w:rsidR="007666C7" w:rsidRPr="00B3068E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lastRenderedPageBreak/>
              <w:t>7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6714" w14:textId="77777777" w:rsidR="007666C7" w:rsidRPr="00B3068E" w:rsidRDefault="007666C7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Zużyte opony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187E" w14:textId="0EC4117D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160103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38B5" w14:textId="5AC867D5" w:rsidR="007666C7" w:rsidRPr="00B3068E" w:rsidRDefault="00F9786A" w:rsidP="000E5C45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521E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24FD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2DB5E76F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8B65" w14:textId="4E1EAE51" w:rsidR="00E618EA" w:rsidRPr="00B3068E" w:rsidRDefault="000E1390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8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89B0" w14:textId="2C4BADF1" w:rsidR="00E618EA" w:rsidRPr="00B3068E" w:rsidRDefault="00E618EA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Niesegregowane (zmieszane) odpady komunalne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29A2" w14:textId="332570B9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200301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2011" w14:textId="380BA8AE" w:rsidR="00E618EA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FB73" w14:textId="77777777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4B5C" w14:textId="77777777" w:rsidR="00E618EA" w:rsidRPr="00B3068E" w:rsidRDefault="00E618E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03A96CFF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4ED5" w14:textId="67A64B98" w:rsidR="00DE5DE9" w:rsidRPr="00B3068E" w:rsidRDefault="0039458C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9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33B9" w14:textId="449B3A03" w:rsidR="00DE5DE9" w:rsidRPr="00B3068E" w:rsidRDefault="00DE5DE9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Zużyte urządzenia elektryczne i elektroniczne inne niż wymienione w 200121</w:t>
            </w:r>
            <w:r w:rsidR="00B54B97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i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200123 </w:t>
            </w:r>
            <w:r w:rsidR="00B54B97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zawierające niebezpieczne składniki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FAE1" w14:textId="136869D7" w:rsidR="00DE5DE9" w:rsidRPr="00B3068E" w:rsidRDefault="00B54B9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200135*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45D5" w14:textId="6344288B" w:rsidR="00DE5DE9" w:rsidRPr="00B3068E" w:rsidRDefault="000E5C45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C9C7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C97D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2D44782B" w14:textId="77777777" w:rsidTr="00B54B97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C672" w14:textId="5F65D3A2" w:rsidR="00B54B97" w:rsidRPr="00B3068E" w:rsidRDefault="00B54B97" w:rsidP="00D76A6D">
            <w:pPr>
              <w:suppressLineNumbers/>
              <w:autoSpaceDN w:val="0"/>
              <w:spacing w:after="160" w:line="259" w:lineRule="auto"/>
              <w:jc w:val="center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</w:pPr>
            <w:r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1</w:t>
            </w:r>
            <w:r w:rsidR="0039458C" w:rsidRPr="00B3068E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bidi="hi-IN"/>
              </w:rPr>
              <w:t>0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EB7D" w14:textId="44B74912" w:rsidR="00B54B97" w:rsidRPr="00B3068E" w:rsidRDefault="00B54B97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Zużyte urządzenia elektryczne i elektroniczne inne niż wymienione w 200121, 200123 i 200135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FFB6" w14:textId="07F5D8C8" w:rsidR="00B54B97" w:rsidRPr="00B3068E" w:rsidRDefault="00B54B9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D922" w14:textId="3CAC8DEE" w:rsidR="00B54B97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DC78" w14:textId="77777777" w:rsidR="00B54B97" w:rsidRPr="00B3068E" w:rsidRDefault="00B54B9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CFD3" w14:textId="77777777" w:rsidR="00B54B97" w:rsidRPr="00B3068E" w:rsidRDefault="00B54B9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584F742D" w14:textId="77777777" w:rsidTr="00D76A6D">
        <w:trPr>
          <w:trHeight w:val="528"/>
          <w:jc w:val="center"/>
        </w:trPr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67BC" w14:textId="77777777" w:rsidR="007666C7" w:rsidRPr="00B3068E" w:rsidRDefault="007666C7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636C" w14:textId="125207F5" w:rsidR="007666C7" w:rsidRPr="00B3068E" w:rsidRDefault="0039458C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772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150E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865C" w14:textId="77777777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4A6AA4E0" w14:textId="77777777" w:rsidTr="00E60BC6">
        <w:trPr>
          <w:trHeight w:val="528"/>
          <w:jc w:val="center"/>
        </w:trPr>
        <w:tc>
          <w:tcPr>
            <w:tcW w:w="8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40A4" w14:textId="115001B3" w:rsidR="007666C7" w:rsidRPr="00B3068E" w:rsidRDefault="007666C7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ODPADY ODB</w:t>
            </w:r>
            <w:r w:rsidR="00F0651E"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IE</w:t>
            </w: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RANE Z PSZOK</w:t>
            </w:r>
          </w:p>
        </w:tc>
      </w:tr>
      <w:tr w:rsidR="00B3068E" w:rsidRPr="00B3068E" w14:paraId="35393BE1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4EAB" w14:textId="05E9DA3C" w:rsidR="00DE5DE9" w:rsidRPr="00B3068E" w:rsidRDefault="00DE5DE9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C6AC" w14:textId="7CD7BD2B" w:rsidR="00DE5DE9" w:rsidRPr="00B3068E" w:rsidRDefault="00DE5DE9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  <w:t>Papier i tektura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47BC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200101</w:t>
            </w:r>
          </w:p>
          <w:p w14:paraId="53EFB39E" w14:textId="0A6976FB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A64A" w14:textId="3FCD705A" w:rsidR="00DE5DE9" w:rsidRPr="00B3068E" w:rsidRDefault="003A2064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4251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0AAB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7FA7A817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7411" w14:textId="483B8AD7" w:rsidR="00DE5DE9" w:rsidRPr="00B3068E" w:rsidRDefault="00DE5DE9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81B2" w14:textId="10C8C9B6" w:rsidR="00DE5DE9" w:rsidRPr="00B3068E" w:rsidRDefault="00DE5DE9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Metale, tworzywa sztuczne i opakowania wielomateriałowe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436E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150102</w:t>
            </w:r>
          </w:p>
          <w:p w14:paraId="26AFAB27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150104</w:t>
            </w:r>
          </w:p>
          <w:p w14:paraId="3C45C8FD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150105</w:t>
            </w:r>
          </w:p>
          <w:p w14:paraId="5C3C793C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200139</w:t>
            </w:r>
          </w:p>
          <w:p w14:paraId="2F8C7B7B" w14:textId="1703DF25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200140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F427" w14:textId="27623679" w:rsidR="00DE5DE9" w:rsidRPr="00B3068E" w:rsidRDefault="00824C8F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472B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3602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1CD850CE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E356" w14:textId="2F4A3B24" w:rsidR="00DE5DE9" w:rsidRPr="00B3068E" w:rsidRDefault="00DE5DE9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0E6" w14:textId="3E19F4DE" w:rsidR="00DE5DE9" w:rsidRPr="00B3068E" w:rsidRDefault="00DE5DE9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Szkło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3232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200102</w:t>
            </w:r>
          </w:p>
          <w:p w14:paraId="239BFC69" w14:textId="3624B2B0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150107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0E81" w14:textId="42C42D2B" w:rsidR="00DE5DE9" w:rsidRPr="00B3068E" w:rsidRDefault="00824C8F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33D8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BC29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5544550C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59CE" w14:textId="4DCB902C" w:rsidR="00DE5DE9" w:rsidRPr="00B3068E" w:rsidRDefault="00DE5DE9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F1A8" w14:textId="4DAE5635" w:rsidR="00DE5DE9" w:rsidRPr="00B3068E" w:rsidRDefault="00DE5DE9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Zużyte opony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67E2" w14:textId="1D730F2B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160103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4F9A" w14:textId="34EEFB06" w:rsidR="00DE5DE9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C38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4FCE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39A36CC8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50FC" w14:textId="1566B563" w:rsidR="00DE5DE9" w:rsidRPr="00B3068E" w:rsidRDefault="00DE5DE9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C61C" w14:textId="0E40951B" w:rsidR="00DE5DE9" w:rsidRPr="00B3068E" w:rsidRDefault="00960CD0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Odpady ulegające biodegradacji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5F6" w14:textId="153A89B3" w:rsidR="00DE5DE9" w:rsidRPr="00B3068E" w:rsidRDefault="00960CD0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4685" w14:textId="0FD1A30D" w:rsidR="00DE5DE9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5973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514A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4612545F" w14:textId="77777777" w:rsidTr="00B54B97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A20" w14:textId="39348AFA" w:rsidR="00DE5DE9" w:rsidRPr="00B3068E" w:rsidRDefault="003E0D30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3B23" w14:textId="149F7A01" w:rsidR="003E0D30" w:rsidRPr="00B3068E" w:rsidRDefault="00DE5DE9" w:rsidP="00B54B97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Odpady budowlane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/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  <w:t>mineralne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60D0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170101</w:t>
            </w:r>
          </w:p>
          <w:p w14:paraId="673D7E2C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170102</w:t>
            </w:r>
          </w:p>
          <w:p w14:paraId="16E64442" w14:textId="77777777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170103</w:t>
            </w:r>
          </w:p>
          <w:p w14:paraId="7CCF7B90" w14:textId="4DDDBF56" w:rsidR="00DE5DE9" w:rsidRPr="00B3068E" w:rsidRDefault="00DE5DE9" w:rsidP="00DE5DE9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170107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38F3" w14:textId="4E65CB67" w:rsidR="00DE5DE9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A303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0AC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37CEDC35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F670" w14:textId="4C3C881E" w:rsidR="00DE5DE9" w:rsidRPr="00B3068E" w:rsidRDefault="00DE5DE9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F524" w14:textId="5AFE2241" w:rsidR="00DE5DE9" w:rsidRPr="00B3068E" w:rsidRDefault="003C683D" w:rsidP="00DE5DE9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Zmieszane odpady z budowy remontów i demontażu inne niż wymienione w 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170901, 170902, 170903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2060" w14:textId="0FA129BC" w:rsidR="00DE5DE9" w:rsidRPr="00B3068E" w:rsidRDefault="003C683D" w:rsidP="003C683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170904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C27D" w14:textId="19BC60CE" w:rsidR="00DE5DE9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176A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2DD3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65E718C7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AA86" w14:textId="6E1C37FF" w:rsidR="00DE5DE9" w:rsidRPr="00B3068E" w:rsidRDefault="003E0D30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D229" w14:textId="36CA0799" w:rsidR="00DE5DE9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Zużyte urządzenia elektryczne i elektroniczne inne niż wymienione w 200121 i 200123 zawierające niebezpieczne składniki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55EB" w14:textId="5A327C6B" w:rsidR="00DE5DE9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200135*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0F34" w14:textId="1130BC1C" w:rsidR="00DE5DE9" w:rsidRPr="00B3068E" w:rsidRDefault="00A60B7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164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6AC7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7CC27CD9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D0FA" w14:textId="772271D2" w:rsidR="00DE5DE9" w:rsidRPr="00B3068E" w:rsidRDefault="003E0D30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0D52" w14:textId="7BA11909" w:rsidR="00DE5DE9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Zużyte urządzenia elektryczne i elektroniczne inne niż wymienione w 200121, 200123 i 200135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80F" w14:textId="048FE141" w:rsidR="00DE5DE9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D46" w14:textId="68E9EFE5" w:rsidR="00DE5DE9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C9CA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2F8A" w14:textId="77777777" w:rsidR="00DE5DE9" w:rsidRPr="00B3068E" w:rsidRDefault="00DE5DE9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74EB2985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CB14" w14:textId="59C5CD92" w:rsidR="000A492B" w:rsidRPr="00B3068E" w:rsidRDefault="000A492B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7C76" w14:textId="1120F238" w:rsidR="000A492B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Inne niewymienione frakcje zbierane w sposób selektywny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6534" w14:textId="44221965" w:rsidR="000A492B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200199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476C" w14:textId="6B351C78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B14E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EA95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48E4D61E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64BD" w14:textId="1A08A2A2" w:rsidR="000A492B" w:rsidRPr="00B3068E" w:rsidRDefault="000A492B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0A78" w14:textId="77777777" w:rsidR="000A492B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Popiół i żużel</w:t>
            </w:r>
          </w:p>
          <w:p w14:paraId="34D64B27" w14:textId="4165A224" w:rsidR="000A492B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(popioły z gospodarstw domowych)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51DA" w14:textId="3DC74D87" w:rsidR="000A492B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ex 20</w:t>
            </w:r>
            <w:r w:rsidR="00396882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01</w:t>
            </w:r>
            <w:r w:rsidR="00396882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99</w:t>
            </w:r>
          </w:p>
          <w:p w14:paraId="1C0DDC41" w14:textId="02C4DAD0" w:rsidR="000A492B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100101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6F38" w14:textId="481B7412" w:rsidR="000A492B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ADBB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B878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4A3FD51B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AF69" w14:textId="22CBEEC7" w:rsidR="000A492B" w:rsidRPr="00B3068E" w:rsidRDefault="000A492B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4AC6" w14:textId="3DC4016B" w:rsidR="000A492B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Odpady wielkogabarytowe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82E4" w14:textId="08E1A75C" w:rsidR="000A492B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200307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536D" w14:textId="1D5E5C13" w:rsidR="000A492B" w:rsidRPr="00B3068E" w:rsidRDefault="00A60B7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  <w:r w:rsidR="00F9786A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33F8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93D9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379C76D9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2544" w14:textId="3CF7BD30" w:rsidR="000A492B" w:rsidRPr="00B3068E" w:rsidRDefault="000A492B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8AC1" w14:textId="5D0C0D97" w:rsidR="000A492B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Urządzenia zawierające freony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DAEA" w14:textId="5B1B2A6F" w:rsidR="000A492B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200123*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23D0" w14:textId="38B82498" w:rsidR="000A492B" w:rsidRPr="00B3068E" w:rsidRDefault="00A60B7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D679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E015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3FD12A73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61E0" w14:textId="2FFFFCA5" w:rsidR="000A492B" w:rsidRPr="00B3068E" w:rsidRDefault="000A492B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  <w:r w:rsidR="003E0D30"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BBC5" w14:textId="5B45FFB3" w:rsidR="000A492B" w:rsidRPr="00B3068E" w:rsidRDefault="000A492B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Tekstylia i odzież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E7A2" w14:textId="77777777" w:rsidR="000A492B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200110</w:t>
            </w:r>
          </w:p>
          <w:p w14:paraId="1ABA55E7" w14:textId="132BDB42" w:rsidR="000A492B" w:rsidRPr="00B3068E" w:rsidRDefault="000A492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200111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3084" w14:textId="389ED32A" w:rsidR="000A492B" w:rsidRPr="00B3068E" w:rsidRDefault="00F9786A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4198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57FC" w14:textId="77777777" w:rsidR="000A492B" w:rsidRPr="00B3068E" w:rsidRDefault="000A492B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4A425EFE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085E" w14:textId="77777777" w:rsidR="00396882" w:rsidRPr="00B3068E" w:rsidRDefault="00396882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D909" w14:textId="3FD65FD6" w:rsidR="00396882" w:rsidRPr="00B3068E" w:rsidRDefault="00396882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P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rzeterminowane leki i chemikalia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14C5" w14:textId="79E8539A" w:rsidR="00396882" w:rsidRPr="00B3068E" w:rsidRDefault="0046717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B5FD" w14:textId="119E8CDC" w:rsidR="00396882" w:rsidRPr="00B3068E" w:rsidRDefault="0039458C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7E61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3669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0FAA0C86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DB30" w14:textId="77777777" w:rsidR="00396882" w:rsidRPr="00B3068E" w:rsidRDefault="00396882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7CFA" w14:textId="3AAD9460" w:rsidR="00396882" w:rsidRPr="00B3068E" w:rsidRDefault="00396882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Z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użyte baterie i akumulatory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7A08" w14:textId="79469009" w:rsidR="00396882" w:rsidRPr="00B3068E" w:rsidRDefault="0046717B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200134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5E73" w14:textId="28B94CFD" w:rsidR="00396882" w:rsidRPr="00B3068E" w:rsidRDefault="0039458C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1794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4C47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2798C6AC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EB8B" w14:textId="77777777" w:rsidR="00396882" w:rsidRPr="00B3068E" w:rsidRDefault="00396882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1534" w14:textId="5C1E0123" w:rsidR="00396882" w:rsidRPr="00B3068E" w:rsidRDefault="00396882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dpady powstające w gospodarstwach domowych w wyniku przyjmowania produktów leczniczych w formie iniekcji (igły, strzykawki),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4056" w14:textId="0E6B7296" w:rsidR="00396882" w:rsidRPr="00B3068E" w:rsidRDefault="00396882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20 01 99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F1EA" w14:textId="079DAC39" w:rsidR="00396882" w:rsidRPr="00B3068E" w:rsidRDefault="0039458C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9392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21BA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481E0DF6" w14:textId="77777777" w:rsidTr="00DE5DE9">
        <w:trPr>
          <w:trHeight w:val="528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DAE0" w14:textId="77777777" w:rsidR="00396882" w:rsidRPr="00B3068E" w:rsidRDefault="00396882" w:rsidP="00D76A6D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9460" w14:textId="0D1C991F" w:rsidR="00396882" w:rsidRPr="00B3068E" w:rsidRDefault="00396882" w:rsidP="000A492B">
            <w:pPr>
              <w:spacing w:after="160" w:line="259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I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nne odpady niebezpieczne pochodzące z gospodarstw domowych (np. opakowania po farbach, lakierach, 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klejach, świetlówki).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7E9" w14:textId="25D096DB" w:rsidR="00396882" w:rsidRPr="00B3068E" w:rsidRDefault="0039458C" w:rsidP="000A492B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200128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200127*</w:t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</w: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16 02 13*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C8F5" w14:textId="23162496" w:rsidR="00396882" w:rsidRPr="00B3068E" w:rsidRDefault="0039458C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4DBF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840E" w14:textId="77777777" w:rsidR="00396882" w:rsidRPr="00B3068E" w:rsidRDefault="00396882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02B96D17" w14:textId="77777777" w:rsidTr="00EE4662">
        <w:trPr>
          <w:trHeight w:val="528"/>
          <w:jc w:val="center"/>
        </w:trPr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88BC" w14:textId="11C5A21E" w:rsidR="00DE0776" w:rsidRPr="00B3068E" w:rsidRDefault="00DE0776" w:rsidP="00DE0776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92EE" w14:textId="016BE7DC" w:rsidR="00DE0776" w:rsidRPr="00B3068E" w:rsidRDefault="0039458C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6709" w14:textId="77777777" w:rsidR="00DE0776" w:rsidRPr="00B3068E" w:rsidRDefault="00DE0776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56A" w14:textId="77777777" w:rsidR="00DE0776" w:rsidRPr="00B3068E" w:rsidRDefault="00DE0776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3068E" w:rsidRPr="00B3068E" w14:paraId="5EDD550F" w14:textId="77777777" w:rsidTr="00EE4662">
        <w:trPr>
          <w:trHeight w:val="528"/>
          <w:jc w:val="center"/>
        </w:trPr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98B0" w14:textId="3B892E26" w:rsidR="00DE0776" w:rsidRPr="00B3068E" w:rsidRDefault="00DE0776" w:rsidP="00DE0776">
            <w:pPr>
              <w:spacing w:after="160" w:line="259" w:lineRule="auto"/>
              <w:jc w:val="right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OGÓŁEM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86AF" w14:textId="5E350C75" w:rsidR="00DE0776" w:rsidRPr="00B3068E" w:rsidRDefault="0039458C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B3068E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860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ACE3" w14:textId="77777777" w:rsidR="00DE0776" w:rsidRPr="00B3068E" w:rsidRDefault="00DE0776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349D" w14:textId="77777777" w:rsidR="00DE0776" w:rsidRPr="00B3068E" w:rsidRDefault="00DE0776" w:rsidP="00D76A6D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bookmarkEnd w:id="3"/>
    </w:tbl>
    <w:p w14:paraId="0DCF228D" w14:textId="77777777" w:rsidR="007666C7" w:rsidRPr="00B3068E" w:rsidRDefault="007666C7" w:rsidP="00F0651E">
      <w:pPr>
        <w:spacing w:after="240" w:line="276" w:lineRule="auto"/>
        <w:jc w:val="both"/>
        <w:rPr>
          <w:rFonts w:ascii="Times New Roman" w:hAnsi="Times New Roman" w:cs="Times New Roman"/>
          <w:i/>
        </w:rPr>
      </w:pPr>
    </w:p>
    <w:p w14:paraId="4EC7A9C6" w14:textId="0B7E2EAE" w:rsidR="006D6D8D" w:rsidRPr="00B3068E" w:rsidRDefault="006D6D8D" w:rsidP="004E7207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B3068E">
        <w:rPr>
          <w:rFonts w:ascii="Times New Roman" w:hAnsi="Times New Roman" w:cs="Times New Roman"/>
          <w:b/>
        </w:rPr>
        <w:t xml:space="preserve">Oświadczam(y), że </w:t>
      </w:r>
      <w:r w:rsidR="00441F29" w:rsidRPr="00B3068E">
        <w:rPr>
          <w:rFonts w:ascii="Times New Roman" w:hAnsi="Times New Roman" w:cs="Times New Roman"/>
          <w:b/>
        </w:rPr>
        <w:t xml:space="preserve">do realizacji zamówienia </w:t>
      </w:r>
      <w:r w:rsidR="000E0F8C" w:rsidRPr="00B3068E">
        <w:rPr>
          <w:rFonts w:ascii="Times New Roman" w:hAnsi="Times New Roman" w:cs="Times New Roman"/>
          <w:b/>
        </w:rPr>
        <w:t>zostaną s</w:t>
      </w:r>
      <w:r w:rsidR="00441F29" w:rsidRPr="00B3068E">
        <w:rPr>
          <w:rFonts w:ascii="Times New Roman" w:hAnsi="Times New Roman" w:cs="Times New Roman"/>
          <w:b/>
        </w:rPr>
        <w:t>kier</w:t>
      </w:r>
      <w:r w:rsidR="000E0F8C" w:rsidRPr="00B3068E">
        <w:rPr>
          <w:rFonts w:ascii="Times New Roman" w:hAnsi="Times New Roman" w:cs="Times New Roman"/>
          <w:b/>
        </w:rPr>
        <w:t>owane przynajmniej</w:t>
      </w:r>
      <w:r w:rsidR="00441F29" w:rsidRPr="00B3068E">
        <w:rPr>
          <w:rFonts w:ascii="Times New Roman" w:hAnsi="Times New Roman" w:cs="Times New Roman"/>
          <w:b/>
        </w:rPr>
        <w:t xml:space="preserve"> </w:t>
      </w:r>
      <w:r w:rsidR="000E0F8C" w:rsidRPr="00B3068E">
        <w:rPr>
          <w:rFonts w:ascii="Times New Roman" w:hAnsi="Times New Roman" w:cs="Times New Roman"/>
          <w:b/>
        </w:rPr>
        <w:t xml:space="preserve">trzy (3) </w:t>
      </w:r>
      <w:r w:rsidR="00441F29" w:rsidRPr="00B3068E">
        <w:rPr>
          <w:rFonts w:ascii="Times New Roman" w:hAnsi="Times New Roman" w:cs="Times New Roman"/>
          <w:b/>
        </w:rPr>
        <w:t xml:space="preserve">pojazdy spełniające </w:t>
      </w:r>
      <w:r w:rsidR="000E0F8C" w:rsidRPr="00B3068E">
        <w:rPr>
          <w:rFonts w:ascii="Times New Roman" w:hAnsi="Times New Roman" w:cs="Times New Roman"/>
          <w:b/>
        </w:rPr>
        <w:t xml:space="preserve">wymagania </w:t>
      </w:r>
      <w:r w:rsidR="00441F29" w:rsidRPr="00B3068E">
        <w:rPr>
          <w:rFonts w:ascii="Times New Roman" w:hAnsi="Times New Roman" w:cs="Times New Roman"/>
          <w:b/>
        </w:rPr>
        <w:t>norm</w:t>
      </w:r>
      <w:r w:rsidR="000E0F8C" w:rsidRPr="00B3068E">
        <w:rPr>
          <w:rFonts w:ascii="Times New Roman" w:hAnsi="Times New Roman" w:cs="Times New Roman"/>
          <w:b/>
        </w:rPr>
        <w:t>y</w:t>
      </w:r>
      <w:r w:rsidR="00441F29" w:rsidRPr="00B3068E">
        <w:rPr>
          <w:rFonts w:ascii="Times New Roman" w:hAnsi="Times New Roman" w:cs="Times New Roman"/>
          <w:b/>
        </w:rPr>
        <w:t xml:space="preserve"> </w:t>
      </w:r>
      <w:r w:rsidR="000E0F8C" w:rsidRPr="00B3068E">
        <w:rPr>
          <w:rFonts w:ascii="Times New Roman" w:hAnsi="Times New Roman" w:cs="Times New Roman"/>
          <w:b/>
        </w:rPr>
        <w:t>EURO 5</w:t>
      </w:r>
      <w:r w:rsidRPr="00B3068E">
        <w:rPr>
          <w:rFonts w:ascii="Times New Roman" w:hAnsi="Times New Roman" w:cs="Times New Roman"/>
          <w:b/>
        </w:rPr>
        <w:t>:</w:t>
      </w:r>
    </w:p>
    <w:p w14:paraId="22875D61" w14:textId="645F42DE" w:rsidR="006D6D8D" w:rsidRPr="00B3068E" w:rsidRDefault="000E0F8C" w:rsidP="00441F29">
      <w:pPr>
        <w:pStyle w:val="Akapitzlist"/>
        <w:numPr>
          <w:ilvl w:val="0"/>
          <w:numId w:val="7"/>
        </w:numPr>
        <w:suppressAutoHyphens w:val="0"/>
        <w:spacing w:line="276" w:lineRule="auto"/>
        <w:rPr>
          <w:rFonts w:ascii="Times New Roman" w:hAnsi="Times New Roman" w:cs="Times New Roman"/>
        </w:rPr>
      </w:pPr>
      <w:r w:rsidRPr="00B3068E">
        <w:rPr>
          <w:rFonts w:ascii="Times New Roman" w:hAnsi="Times New Roman" w:cs="Times New Roman"/>
        </w:rPr>
        <w:t>TAK</w:t>
      </w:r>
      <w:r w:rsidR="00441F29" w:rsidRPr="00B3068E">
        <w:rPr>
          <w:rFonts w:ascii="Times New Roman" w:hAnsi="Times New Roman" w:cs="Times New Roman"/>
        </w:rPr>
        <w:t xml:space="preserve"> - </w:t>
      </w:r>
      <w:r w:rsidR="006D6D8D" w:rsidRPr="00B3068E">
        <w:rPr>
          <w:rFonts w:ascii="Times New Roman" w:hAnsi="Times New Roman" w:cs="Times New Roman"/>
        </w:rPr>
        <w:t>30 pkt</w:t>
      </w:r>
    </w:p>
    <w:p w14:paraId="3E16160D" w14:textId="1239CDB5" w:rsidR="006D6D8D" w:rsidRPr="00B3068E" w:rsidRDefault="000E0F8C" w:rsidP="006D6D8D">
      <w:pPr>
        <w:pStyle w:val="Akapitzlist"/>
        <w:numPr>
          <w:ilvl w:val="0"/>
          <w:numId w:val="7"/>
        </w:numPr>
        <w:suppressAutoHyphens w:val="0"/>
        <w:spacing w:line="276" w:lineRule="auto"/>
        <w:rPr>
          <w:rFonts w:ascii="Times New Roman" w:hAnsi="Times New Roman" w:cs="Times New Roman"/>
        </w:rPr>
      </w:pPr>
      <w:r w:rsidRPr="00B3068E">
        <w:rPr>
          <w:rFonts w:ascii="Times New Roman" w:hAnsi="Times New Roman" w:cs="Times New Roman"/>
        </w:rPr>
        <w:t>NIE</w:t>
      </w:r>
      <w:r w:rsidR="006D6D8D" w:rsidRPr="00B3068E">
        <w:rPr>
          <w:rFonts w:ascii="Times New Roman" w:hAnsi="Times New Roman" w:cs="Times New Roman"/>
        </w:rPr>
        <w:t xml:space="preserve"> </w:t>
      </w:r>
      <w:r w:rsidR="0096019B" w:rsidRPr="00B3068E">
        <w:rPr>
          <w:rFonts w:ascii="Times New Roman" w:hAnsi="Times New Roman" w:cs="Times New Roman"/>
        </w:rPr>
        <w:t>-</w:t>
      </w:r>
      <w:r w:rsidR="006D6D8D" w:rsidRPr="00B3068E">
        <w:rPr>
          <w:rFonts w:ascii="Times New Roman" w:hAnsi="Times New Roman" w:cs="Times New Roman"/>
        </w:rPr>
        <w:t xml:space="preserve"> </w:t>
      </w:r>
      <w:r w:rsidR="0096019B" w:rsidRPr="00B3068E">
        <w:rPr>
          <w:rFonts w:ascii="Times New Roman" w:hAnsi="Times New Roman" w:cs="Times New Roman"/>
        </w:rPr>
        <w:t xml:space="preserve">  </w:t>
      </w:r>
      <w:r w:rsidR="006D6D8D" w:rsidRPr="00B3068E">
        <w:rPr>
          <w:rFonts w:ascii="Times New Roman" w:hAnsi="Times New Roman" w:cs="Times New Roman"/>
        </w:rPr>
        <w:t>0 pkt</w:t>
      </w:r>
    </w:p>
    <w:p w14:paraId="7058B2F5" w14:textId="342BDFE9" w:rsidR="006D6D8D" w:rsidRPr="00B3068E" w:rsidRDefault="006D6D8D" w:rsidP="004E7207">
      <w:pPr>
        <w:spacing w:after="120" w:line="276" w:lineRule="auto"/>
        <w:rPr>
          <w:rFonts w:ascii="Times New Roman" w:hAnsi="Times New Roman" w:cs="Times New Roman"/>
          <w:u w:val="single"/>
        </w:rPr>
      </w:pPr>
      <w:r w:rsidRPr="00B3068E">
        <w:rPr>
          <w:rFonts w:ascii="Times New Roman" w:hAnsi="Times New Roman" w:cs="Times New Roman"/>
          <w:u w:val="single"/>
        </w:rPr>
        <w:t>(należy koniecznie zaznaczyć jeden właściwy wariant)</w:t>
      </w:r>
    </w:p>
    <w:p w14:paraId="733C3BE6" w14:textId="77777777" w:rsidR="004E7207" w:rsidRPr="00B3068E" w:rsidRDefault="004E7207" w:rsidP="004E7207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B3068E">
        <w:rPr>
          <w:rFonts w:ascii="Times New Roman" w:hAnsi="Times New Roman" w:cs="Times New Roman"/>
          <w:b/>
          <w:bCs/>
        </w:rPr>
        <w:t xml:space="preserve">Uwaga: </w:t>
      </w:r>
      <w:r w:rsidRPr="00B3068E">
        <w:rPr>
          <w:rFonts w:ascii="Times New Roman" w:hAnsi="Times New Roman" w:cs="Times New Roman"/>
          <w:bCs/>
        </w:rPr>
        <w:t xml:space="preserve">W przypadku, gdy Wykonawca nie wskaże w ofercie </w:t>
      </w:r>
      <w:r w:rsidRPr="00B3068E">
        <w:rPr>
          <w:rFonts w:ascii="Times New Roman" w:hAnsi="Times New Roman" w:cs="Times New Roman"/>
        </w:rPr>
        <w:t>kryterium środowiskowego - ograniczenie emisji spalin</w:t>
      </w:r>
      <w:r w:rsidRPr="00B3068E">
        <w:rPr>
          <w:rFonts w:ascii="Times New Roman" w:hAnsi="Times New Roman" w:cs="Times New Roman"/>
          <w:bCs/>
        </w:rPr>
        <w:t>, Zamawiający przyjmie, że Wykonawca oferuje brak wykonania kryterium, wówczas przyznane zostanie w tym kryterium 0 pkt.</w:t>
      </w:r>
    </w:p>
    <w:p w14:paraId="0BF5E06A" w14:textId="5DA6158E" w:rsidR="006D6D8D" w:rsidRPr="00B3068E" w:rsidRDefault="006D6D8D" w:rsidP="004E7207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B3068E">
        <w:rPr>
          <w:rFonts w:ascii="Times New Roman" w:hAnsi="Times New Roman" w:cs="Times New Roman"/>
        </w:rPr>
        <w:t>Kryterium środowiskowe:</w:t>
      </w:r>
    </w:p>
    <w:p w14:paraId="72AF06EA" w14:textId="34203E03" w:rsidR="006D6D8D" w:rsidRPr="00B3068E" w:rsidRDefault="006D6D8D" w:rsidP="006D6D8D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>Oświadczam(y), że przeprowadzimy/nie przeprowadzimy</w:t>
      </w:r>
      <w:r w:rsidRPr="00B3068E">
        <w:rPr>
          <w:rStyle w:val="Odwoanieprzypisudolnego"/>
          <w:rFonts w:ascii="Times New Roman" w:hAnsi="Times New Roman" w:cs="Times New Roman"/>
          <w:b/>
          <w:sz w:val="24"/>
          <w:szCs w:val="24"/>
          <w:u w:val="single"/>
        </w:rPr>
        <w:footnoteReference w:id="2"/>
      </w:r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 xml:space="preserve"> akcję promującą selektywną zbiórkę odpadów, tj. ulotki, broszury</w:t>
      </w:r>
      <w:r w:rsidR="0096019B" w:rsidRPr="00B3068E">
        <w:rPr>
          <w:rFonts w:ascii="Times New Roman" w:hAnsi="Times New Roman" w:cs="Times New Roman"/>
          <w:b/>
          <w:sz w:val="24"/>
          <w:szCs w:val="24"/>
          <w:u w:val="single"/>
        </w:rPr>
        <w:t xml:space="preserve"> informacyjne</w:t>
      </w:r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 xml:space="preserve"> i dostarczymy </w:t>
      </w:r>
      <w:r w:rsidR="0096019B" w:rsidRPr="00B3068E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>do każdej nieruchomości</w:t>
      </w:r>
      <w:r w:rsidR="00C349C6" w:rsidRPr="00B3068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="0096019B" w:rsidRPr="00B3068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>liczbie</w:t>
      </w:r>
      <w:r w:rsidR="00F62EC7" w:rsidRPr="00B3068E">
        <w:rPr>
          <w:rStyle w:val="Odwoanieprzypisudolnego"/>
          <w:rFonts w:ascii="Times New Roman" w:hAnsi="Times New Roman" w:cs="Times New Roman"/>
          <w:b/>
          <w:sz w:val="24"/>
          <w:szCs w:val="24"/>
          <w:u w:val="single"/>
        </w:rPr>
        <w:footnoteReference w:id="3"/>
      </w:r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 xml:space="preserve"> …………</w:t>
      </w:r>
      <w:proofErr w:type="gramStart"/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>…….</w:t>
      </w:r>
      <w:proofErr w:type="gramEnd"/>
      <w:r w:rsidRPr="00B3068E">
        <w:rPr>
          <w:rFonts w:ascii="Times New Roman" w:hAnsi="Times New Roman" w:cs="Times New Roman"/>
          <w:b/>
          <w:sz w:val="24"/>
          <w:szCs w:val="24"/>
          <w:u w:val="single"/>
        </w:rPr>
        <w:t>. w roku</w:t>
      </w:r>
      <w:r w:rsidR="00EB71C6" w:rsidRPr="00B3068E">
        <w:rPr>
          <w:rFonts w:ascii="Times New Roman" w:hAnsi="Times New Roman" w:cs="Times New Roman"/>
          <w:sz w:val="24"/>
          <w:szCs w:val="24"/>
        </w:rPr>
        <w:t>, z</w:t>
      </w:r>
      <w:r w:rsidRPr="00B3068E">
        <w:rPr>
          <w:rFonts w:ascii="Times New Roman" w:hAnsi="Times New Roman" w:cs="Times New Roman"/>
          <w:sz w:val="24"/>
          <w:szCs w:val="24"/>
        </w:rPr>
        <w:t xml:space="preserve">godnie z Rozdziałem </w:t>
      </w:r>
      <w:r w:rsidR="004E7207" w:rsidRPr="00B3068E">
        <w:rPr>
          <w:rFonts w:ascii="Times New Roman" w:hAnsi="Times New Roman" w:cs="Times New Roman"/>
          <w:sz w:val="24"/>
          <w:szCs w:val="24"/>
        </w:rPr>
        <w:t>XIX</w:t>
      </w:r>
      <w:r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="00EB71C6" w:rsidRPr="00B3068E">
        <w:rPr>
          <w:rFonts w:ascii="Times New Roman" w:hAnsi="Times New Roman" w:cs="Times New Roman"/>
          <w:sz w:val="24"/>
          <w:szCs w:val="24"/>
        </w:rPr>
        <w:br/>
      </w:r>
      <w:r w:rsidRPr="00B3068E">
        <w:rPr>
          <w:rFonts w:ascii="Times New Roman" w:hAnsi="Times New Roman" w:cs="Times New Roman"/>
          <w:sz w:val="24"/>
          <w:szCs w:val="24"/>
        </w:rPr>
        <w:t xml:space="preserve">ust. </w:t>
      </w:r>
      <w:r w:rsidR="004E7207" w:rsidRPr="00B3068E">
        <w:rPr>
          <w:rFonts w:ascii="Times New Roman" w:hAnsi="Times New Roman" w:cs="Times New Roman"/>
          <w:sz w:val="24"/>
          <w:szCs w:val="24"/>
        </w:rPr>
        <w:t>1</w:t>
      </w:r>
      <w:r w:rsidRPr="00B3068E">
        <w:rPr>
          <w:rFonts w:ascii="Times New Roman" w:hAnsi="Times New Roman" w:cs="Times New Roman"/>
          <w:sz w:val="24"/>
          <w:szCs w:val="24"/>
        </w:rPr>
        <w:t xml:space="preserve"> SWZ.</w:t>
      </w:r>
    </w:p>
    <w:p w14:paraId="59FC3706" w14:textId="78D40DA6" w:rsidR="006D6D8D" w:rsidRPr="00B3068E" w:rsidRDefault="006D6D8D" w:rsidP="00F065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Jednocześnie informuje(my), że protokół z przeprowadzonej akcji przekażemy osobie odpowiedzialnej za rozliczenia wykonania zadania.</w:t>
      </w:r>
    </w:p>
    <w:p w14:paraId="1E37E20E" w14:textId="10A29F19" w:rsidR="004E7207" w:rsidRPr="00B3068E" w:rsidRDefault="006D6D8D" w:rsidP="00C349C6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B3068E">
        <w:rPr>
          <w:rFonts w:ascii="Times New Roman" w:hAnsi="Times New Roman" w:cs="Times New Roman"/>
          <w:b/>
          <w:bCs/>
        </w:rPr>
        <w:t xml:space="preserve">Uwaga: </w:t>
      </w:r>
      <w:r w:rsidRPr="00B3068E">
        <w:rPr>
          <w:rFonts w:ascii="Times New Roman" w:hAnsi="Times New Roman" w:cs="Times New Roman"/>
          <w:bCs/>
        </w:rPr>
        <w:t xml:space="preserve">W przypadku podania </w:t>
      </w:r>
      <w:r w:rsidRPr="00B3068E">
        <w:rPr>
          <w:rFonts w:ascii="Times New Roman" w:hAnsi="Times New Roman" w:cs="Times New Roman"/>
        </w:rPr>
        <w:t xml:space="preserve">kryterium środowiskowego, tj. przeprowadzenia akcji promującej selektywną zbiórkę odpadów </w:t>
      </w:r>
      <w:r w:rsidR="004E7207" w:rsidRPr="00B3068E">
        <w:rPr>
          <w:rFonts w:ascii="Times New Roman" w:hAnsi="Times New Roman" w:cs="Times New Roman"/>
        </w:rPr>
        <w:t>/</w:t>
      </w:r>
      <w:r w:rsidRPr="00B3068E">
        <w:rPr>
          <w:rFonts w:ascii="Times New Roman" w:hAnsi="Times New Roman" w:cs="Times New Roman"/>
        </w:rPr>
        <w:t>dostarczenie ulotek, broszur informacyjnych do każdej nieruchomości</w:t>
      </w:r>
      <w:r w:rsidR="004E7207" w:rsidRPr="00B3068E">
        <w:rPr>
          <w:rFonts w:ascii="Times New Roman" w:hAnsi="Times New Roman" w:cs="Times New Roman"/>
        </w:rPr>
        <w:t>/</w:t>
      </w:r>
      <w:r w:rsidRPr="00B3068E">
        <w:rPr>
          <w:rFonts w:ascii="Times New Roman" w:hAnsi="Times New Roman" w:cs="Times New Roman"/>
        </w:rPr>
        <w:t xml:space="preserve"> </w:t>
      </w:r>
      <w:r w:rsidRPr="00B3068E">
        <w:rPr>
          <w:rFonts w:ascii="Times New Roman" w:hAnsi="Times New Roman" w:cs="Times New Roman"/>
          <w:bCs/>
        </w:rPr>
        <w:t>w sposób odmienny niż wynikając</w:t>
      </w:r>
      <w:r w:rsidR="004E7207" w:rsidRPr="00B3068E">
        <w:rPr>
          <w:rFonts w:ascii="Times New Roman" w:hAnsi="Times New Roman" w:cs="Times New Roman"/>
          <w:bCs/>
        </w:rPr>
        <w:t>y</w:t>
      </w:r>
      <w:r w:rsidRPr="00B3068E">
        <w:rPr>
          <w:rFonts w:ascii="Times New Roman" w:hAnsi="Times New Roman" w:cs="Times New Roman"/>
          <w:bCs/>
        </w:rPr>
        <w:t xml:space="preserve"> z powyższych wskazań, oferentowi zostanie przyznane 0 pkt. W przypadku, gdy Wykonawca w ogóle nie wskaże w ofercie </w:t>
      </w:r>
      <w:r w:rsidRPr="00B3068E">
        <w:rPr>
          <w:rFonts w:ascii="Times New Roman" w:hAnsi="Times New Roman" w:cs="Times New Roman"/>
        </w:rPr>
        <w:t>kryterium środowiskowego, tj. przeprowadzenia akcji promującej selektywną zbiórkę odpadów (dostarczenie ulotek, broszur informacyjnych do każdej nieruchomości)</w:t>
      </w:r>
      <w:r w:rsidRPr="00B3068E">
        <w:rPr>
          <w:rFonts w:ascii="Times New Roman" w:hAnsi="Times New Roman" w:cs="Times New Roman"/>
          <w:bCs/>
        </w:rPr>
        <w:t>, Zamawiający przyjmie, że Wykonawca oferuje brak wykonania kryterium, wówczas przyznane zostanie w tym kryterium 0 pkt.</w:t>
      </w:r>
    </w:p>
    <w:p w14:paraId="5FD92E54" w14:textId="77777777" w:rsidR="004E7207" w:rsidRPr="00B3068E" w:rsidRDefault="006D6D8D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Zobowiązujemy się do wykonania usług objętych zamówieniem zgodnie z warunkami umowy.</w:t>
      </w:r>
    </w:p>
    <w:p w14:paraId="33A4DF37" w14:textId="647A7C9C" w:rsidR="004E7207" w:rsidRPr="00B3068E" w:rsidRDefault="004E7207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ascii="Times New Roman" w:hAnsi="Times New Roman" w:cs="Times New Roman"/>
          <w:sz w:val="32"/>
          <w:szCs w:val="32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="006D6D8D" w:rsidRPr="00B3068E">
        <w:rPr>
          <w:rFonts w:ascii="Times New Roman" w:hAnsi="Times New Roman" w:cs="Times New Roman"/>
          <w:sz w:val="24"/>
          <w:szCs w:val="24"/>
        </w:rPr>
        <w:t xml:space="preserve">Oświadczam(y), </w:t>
      </w:r>
      <w:r w:rsidR="00C573E3" w:rsidRPr="00B3068E">
        <w:rPr>
          <w:rFonts w:ascii="Times New Roman" w:hAnsi="Times New Roman" w:cs="Times New Roman"/>
          <w:sz w:val="24"/>
          <w:szCs w:val="24"/>
        </w:rPr>
        <w:t>ż</w:t>
      </w:r>
      <w:r w:rsidR="006D6D8D" w:rsidRPr="00B3068E">
        <w:rPr>
          <w:rFonts w:ascii="Times New Roman" w:hAnsi="Times New Roman" w:cs="Times New Roman"/>
          <w:sz w:val="24"/>
          <w:szCs w:val="24"/>
        </w:rPr>
        <w:t xml:space="preserve">e </w:t>
      </w:r>
      <w:r w:rsidR="00C573E3" w:rsidRPr="00B3068E">
        <w:rPr>
          <w:rFonts w:ascii="Times New Roman" w:hAnsi="Times New Roman" w:cs="Times New Roman"/>
          <w:sz w:val="24"/>
          <w:szCs w:val="24"/>
        </w:rPr>
        <w:t>zapoznałem/</w:t>
      </w:r>
      <w:r w:rsidR="006D6D8D" w:rsidRPr="00B3068E">
        <w:rPr>
          <w:rFonts w:ascii="Times New Roman" w:hAnsi="Times New Roman" w:cs="Times New Roman"/>
          <w:sz w:val="24"/>
          <w:szCs w:val="24"/>
        </w:rPr>
        <w:t>zapoznaliśmy się ze specyfikacją warunków zamówienia oraz wzorem umowy i uznajemy się za związanych określonymi w niej zasadami postępowania, nie wnosimy do niej zastrzeżeń, posiadamy wszystkie informacje niezbędne do przygotowania oferty i wykonania przedmiotu zamówienia.</w:t>
      </w:r>
    </w:p>
    <w:p w14:paraId="5F102073" w14:textId="646F1BEB" w:rsidR="004E7207" w:rsidRPr="00B3068E" w:rsidRDefault="004E7207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</w:rPr>
        <w:lastRenderedPageBreak/>
        <w:t xml:space="preserve"> </w:t>
      </w:r>
      <w:r w:rsidR="006D6D8D" w:rsidRPr="00B3068E">
        <w:rPr>
          <w:rFonts w:ascii="Times New Roman" w:hAnsi="Times New Roman" w:cs="Times New Roman"/>
          <w:sz w:val="24"/>
          <w:szCs w:val="24"/>
        </w:rPr>
        <w:t>Oświadczam(y), że uważam</w:t>
      </w:r>
      <w:r w:rsidR="00C573E3" w:rsidRPr="00B3068E">
        <w:rPr>
          <w:rFonts w:ascii="Times New Roman" w:hAnsi="Times New Roman" w:cs="Times New Roman"/>
          <w:sz w:val="24"/>
          <w:szCs w:val="24"/>
        </w:rPr>
        <w:t>(</w:t>
      </w:r>
      <w:r w:rsidR="006D6D8D" w:rsidRPr="00B3068E">
        <w:rPr>
          <w:rFonts w:ascii="Times New Roman" w:hAnsi="Times New Roman" w:cs="Times New Roman"/>
          <w:sz w:val="24"/>
          <w:szCs w:val="24"/>
        </w:rPr>
        <w:t>y</w:t>
      </w:r>
      <w:r w:rsidR="00C573E3" w:rsidRPr="00B3068E">
        <w:rPr>
          <w:rFonts w:ascii="Times New Roman" w:hAnsi="Times New Roman" w:cs="Times New Roman"/>
          <w:sz w:val="24"/>
          <w:szCs w:val="24"/>
        </w:rPr>
        <w:t>)</w:t>
      </w:r>
      <w:r w:rsidR="006D6D8D" w:rsidRPr="00B3068E">
        <w:rPr>
          <w:rFonts w:ascii="Times New Roman" w:hAnsi="Times New Roman" w:cs="Times New Roman"/>
          <w:sz w:val="24"/>
          <w:szCs w:val="24"/>
        </w:rPr>
        <w:t xml:space="preserve"> się za</w:t>
      </w:r>
      <w:r w:rsidR="00C573E3" w:rsidRPr="00B3068E">
        <w:rPr>
          <w:rFonts w:ascii="Times New Roman" w:hAnsi="Times New Roman" w:cs="Times New Roman"/>
          <w:sz w:val="24"/>
          <w:szCs w:val="24"/>
        </w:rPr>
        <w:t xml:space="preserve"> z</w:t>
      </w:r>
      <w:r w:rsidR="006D6D8D" w:rsidRPr="00B3068E">
        <w:rPr>
          <w:rFonts w:ascii="Times New Roman" w:hAnsi="Times New Roman" w:cs="Times New Roman"/>
          <w:sz w:val="24"/>
          <w:szCs w:val="24"/>
        </w:rPr>
        <w:t xml:space="preserve">wiązanych niniejszą ofertą na czas wskazany w specyfikacji warunków zamówienia. </w:t>
      </w:r>
    </w:p>
    <w:p w14:paraId="4EC3DB4C" w14:textId="5CD3DA26" w:rsidR="006D6D8D" w:rsidRPr="00B3068E" w:rsidRDefault="006D6D8D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Zamówienie zamierzamy zrealizować w terminie określonym przez Zamawiającego </w:t>
      </w:r>
      <w:r w:rsidR="004E7207" w:rsidRPr="00B3068E">
        <w:rPr>
          <w:rFonts w:ascii="Times New Roman" w:hAnsi="Times New Roman" w:cs="Times New Roman"/>
          <w:sz w:val="24"/>
          <w:szCs w:val="24"/>
        </w:rPr>
        <w:br/>
      </w:r>
      <w:r w:rsidRPr="00B3068E">
        <w:rPr>
          <w:rFonts w:ascii="Times New Roman" w:hAnsi="Times New Roman" w:cs="Times New Roman"/>
          <w:sz w:val="24"/>
          <w:szCs w:val="24"/>
        </w:rPr>
        <w:t xml:space="preserve">w Rozdziale </w:t>
      </w:r>
      <w:r w:rsidR="004E7207" w:rsidRPr="00B3068E">
        <w:rPr>
          <w:rFonts w:ascii="Times New Roman" w:hAnsi="Times New Roman" w:cs="Times New Roman"/>
          <w:sz w:val="24"/>
          <w:szCs w:val="24"/>
        </w:rPr>
        <w:t>IX</w:t>
      </w:r>
      <w:r w:rsidRPr="00B3068E">
        <w:rPr>
          <w:rFonts w:ascii="Times New Roman" w:hAnsi="Times New Roman" w:cs="Times New Roman"/>
          <w:sz w:val="24"/>
          <w:szCs w:val="24"/>
        </w:rPr>
        <w:t xml:space="preserve"> SWZ.</w:t>
      </w:r>
    </w:p>
    <w:p w14:paraId="5A901CB1" w14:textId="4FD10E28" w:rsidR="00C573E3" w:rsidRPr="00B3068E" w:rsidRDefault="00C573E3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Oświadczam(y), że wypełniłem/wypełniliśmy obowiązki informacyjne przewidziane w art. 13 lub art. 14 RODO</w:t>
      </w:r>
      <w:r w:rsidRPr="00B3068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4"/>
      </w:r>
      <w:r w:rsidRPr="00B306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postępowaniu*</w:t>
      </w:r>
      <w:r w:rsidR="0039458C" w:rsidRPr="00B3068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DE953C0" w14:textId="58E4A3B5" w:rsidR="00C573E3" w:rsidRPr="00B3068E" w:rsidRDefault="00C573E3" w:rsidP="00C349C6">
      <w:pPr>
        <w:pStyle w:val="Bezodstpw"/>
        <w:numPr>
          <w:ilvl w:val="0"/>
          <w:numId w:val="8"/>
        </w:numPr>
        <w:spacing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Oświadczam(y), że zapoznałem/zapoznaliśmy się z wymogami Zamawiającego dotyczącymi wykonania usługi będącej przedmiotem zamówienia oraz posiadamy wszystkie informacje potrzebne do złożenia oferty i należytego wykonania zamówienia.</w:t>
      </w:r>
    </w:p>
    <w:p w14:paraId="2BE871AB" w14:textId="77777777" w:rsidR="00E84964" w:rsidRPr="00B3068E" w:rsidRDefault="00C573E3" w:rsidP="00C349C6">
      <w:pPr>
        <w:pStyle w:val="Bezodstpw"/>
        <w:numPr>
          <w:ilvl w:val="0"/>
          <w:numId w:val="8"/>
        </w:numPr>
        <w:spacing w:after="120" w:line="276" w:lineRule="auto"/>
        <w:ind w:left="283" w:hanging="425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W przypadku udzielenia nam zamówienia zobowiązujemy się do zawarcia umowy </w:t>
      </w:r>
      <w:r w:rsidRPr="00B3068E">
        <w:rPr>
          <w:rFonts w:ascii="Times New Roman" w:hAnsi="Times New Roman" w:cs="Times New Roman"/>
          <w:sz w:val="24"/>
          <w:szCs w:val="24"/>
        </w:rPr>
        <w:br/>
        <w:t xml:space="preserve">wg załączonego wzoru w miejscu i terminie wskazanym przez Zamawiającego. </w:t>
      </w:r>
    </w:p>
    <w:p w14:paraId="2222EAED" w14:textId="390FBD93" w:rsidR="00E84964" w:rsidRPr="00B3068E" w:rsidRDefault="00E84964" w:rsidP="00027450">
      <w:pPr>
        <w:pStyle w:val="Bezodstpw"/>
        <w:numPr>
          <w:ilvl w:val="0"/>
          <w:numId w:val="8"/>
        </w:numPr>
        <w:spacing w:after="240" w:line="276" w:lineRule="auto"/>
        <w:ind w:left="283" w:hanging="425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Stosownie do przepisu art. 6d ust. 4 pkt 5 ustawy z dnia 13 września 1996 r. </w:t>
      </w:r>
      <w:r w:rsidRPr="00B3068E">
        <w:rPr>
          <w:rFonts w:ascii="Times New Roman" w:hAnsi="Times New Roman" w:cs="Times New Roman"/>
          <w:sz w:val="24"/>
          <w:szCs w:val="24"/>
        </w:rPr>
        <w:br/>
        <w:t>o utrzymaniu czystości i porządku w gminach (</w:t>
      </w:r>
      <w:proofErr w:type="spellStart"/>
      <w:r w:rsidRPr="00B3068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3068E">
        <w:rPr>
          <w:rFonts w:ascii="Times New Roman" w:hAnsi="Times New Roman" w:cs="Times New Roman"/>
          <w:sz w:val="24"/>
          <w:szCs w:val="24"/>
        </w:rPr>
        <w:t xml:space="preserve">. Dz. U. z 2023, poz. 1469 ze zm.) wskazuje następujące instalacje, do których jestem obowiązany przekazywać odebrane odpady: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76"/>
      </w:tblGrid>
      <w:tr w:rsidR="00B3068E" w:rsidRPr="00B3068E" w14:paraId="55394580" w14:textId="77777777" w:rsidTr="00E84964">
        <w:tc>
          <w:tcPr>
            <w:tcW w:w="675" w:type="dxa"/>
            <w:vAlign w:val="center"/>
          </w:tcPr>
          <w:p w14:paraId="5A001DB0" w14:textId="77777777" w:rsidR="00E84964" w:rsidRPr="00B3068E" w:rsidRDefault="00E84964" w:rsidP="00E84964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068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14:paraId="517FCE2A" w14:textId="183FCA82" w:rsidR="00E84964" w:rsidRPr="00B3068E" w:rsidRDefault="00E84964" w:rsidP="00E84964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068E">
              <w:rPr>
                <w:rFonts w:ascii="Times New Roman" w:hAnsi="Times New Roman" w:cs="Times New Roman"/>
                <w:b/>
              </w:rPr>
              <w:t xml:space="preserve">Nazwa i adres podmiotu </w:t>
            </w:r>
            <w:r w:rsidRPr="00B3068E">
              <w:rPr>
                <w:rFonts w:ascii="Times New Roman" w:hAnsi="Times New Roman" w:cs="Times New Roman"/>
                <w:b/>
              </w:rPr>
              <w:br/>
              <w:t>zarządzającego instalacją</w:t>
            </w:r>
          </w:p>
        </w:tc>
        <w:tc>
          <w:tcPr>
            <w:tcW w:w="4276" w:type="dxa"/>
            <w:vAlign w:val="center"/>
          </w:tcPr>
          <w:p w14:paraId="2F150A4F" w14:textId="77777777" w:rsidR="00E84964" w:rsidRPr="00B3068E" w:rsidRDefault="00E84964" w:rsidP="00E84964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068E">
              <w:rPr>
                <w:rFonts w:ascii="Times New Roman" w:hAnsi="Times New Roman" w:cs="Times New Roman"/>
                <w:b/>
              </w:rPr>
              <w:t>Rodzaj i adres instalacji</w:t>
            </w:r>
          </w:p>
        </w:tc>
      </w:tr>
      <w:tr w:rsidR="00B3068E" w:rsidRPr="00B3068E" w14:paraId="4943D528" w14:textId="77777777" w:rsidTr="00D76A6D">
        <w:trPr>
          <w:trHeight w:val="777"/>
        </w:trPr>
        <w:tc>
          <w:tcPr>
            <w:tcW w:w="675" w:type="dxa"/>
            <w:vAlign w:val="center"/>
          </w:tcPr>
          <w:p w14:paraId="112C204F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14:paraId="64E04440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6" w:type="dxa"/>
            <w:vAlign w:val="center"/>
          </w:tcPr>
          <w:p w14:paraId="0AA72505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8E" w:rsidRPr="00B3068E" w14:paraId="3D91EC64" w14:textId="77777777" w:rsidTr="00D76A6D">
        <w:trPr>
          <w:trHeight w:val="831"/>
        </w:trPr>
        <w:tc>
          <w:tcPr>
            <w:tcW w:w="675" w:type="dxa"/>
            <w:vAlign w:val="center"/>
          </w:tcPr>
          <w:p w14:paraId="4A553D0B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14:paraId="43139CD9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6" w:type="dxa"/>
            <w:vAlign w:val="center"/>
          </w:tcPr>
          <w:p w14:paraId="6275001B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964" w:rsidRPr="00B3068E" w14:paraId="04224C6F" w14:textId="77777777" w:rsidTr="00D76A6D">
        <w:trPr>
          <w:trHeight w:val="984"/>
        </w:trPr>
        <w:tc>
          <w:tcPr>
            <w:tcW w:w="675" w:type="dxa"/>
            <w:vAlign w:val="center"/>
          </w:tcPr>
          <w:p w14:paraId="22269757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14:paraId="3D88A45F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6" w:type="dxa"/>
            <w:vAlign w:val="center"/>
          </w:tcPr>
          <w:p w14:paraId="3E169A17" w14:textId="77777777" w:rsidR="00E84964" w:rsidRPr="00B3068E" w:rsidRDefault="00E84964" w:rsidP="00D76A6D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14BD79" w14:textId="77777777" w:rsidR="00867AE3" w:rsidRPr="00B3068E" w:rsidRDefault="00867AE3" w:rsidP="00867AE3">
      <w:pPr>
        <w:pStyle w:val="Bezodstpw"/>
        <w:spacing w:after="240" w:line="276" w:lineRule="auto"/>
        <w:rPr>
          <w:rFonts w:ascii="Times New Roman" w:hAnsi="Times New Roman" w:cs="Times New Roman"/>
          <w:sz w:val="24"/>
          <w:szCs w:val="24"/>
        </w:rPr>
      </w:pPr>
    </w:p>
    <w:p w14:paraId="4530DA74" w14:textId="36C86409" w:rsidR="00867AE3" w:rsidRPr="00B3068E" w:rsidRDefault="00867AE3" w:rsidP="00867AE3">
      <w:pPr>
        <w:pStyle w:val="Bezodstpw"/>
        <w:numPr>
          <w:ilvl w:val="0"/>
          <w:numId w:val="8"/>
        </w:numPr>
        <w:spacing w:after="240" w:line="276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B3068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3068E">
        <w:rPr>
          <w:rFonts w:ascii="Times New Roman" w:hAnsi="Times New Roman" w:cs="Times New Roman"/>
          <w:sz w:val="24"/>
          <w:szCs w:val="24"/>
        </w:rPr>
        <w:t>:</w:t>
      </w:r>
      <w:r w:rsidR="0039458C"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>wypełnić</w:t>
      </w:r>
      <w:proofErr w:type="gramEnd"/>
      <w:r w:rsidRPr="00B3068E">
        <w:rPr>
          <w:rFonts w:ascii="Times New Roman" w:hAnsi="Times New Roman" w:cs="Times New Roman"/>
          <w:sz w:val="24"/>
          <w:szCs w:val="24"/>
        </w:rPr>
        <w:t xml:space="preserve"> jeżeli dotyczy)</w:t>
      </w:r>
      <w:r w:rsidRPr="00B3068E">
        <w:rPr>
          <w:rFonts w:ascii="Times New Roman" w:hAnsi="Times New Roman" w:cs="Times New Roman"/>
        </w:rPr>
        <w:t xml:space="preserve"> </w:t>
      </w:r>
    </w:p>
    <w:tbl>
      <w:tblPr>
        <w:tblW w:w="9292" w:type="dxa"/>
        <w:tblInd w:w="-10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15"/>
        <w:gridCol w:w="4377"/>
      </w:tblGrid>
      <w:tr w:rsidR="00B3068E" w:rsidRPr="00B3068E" w14:paraId="6BC37C29" w14:textId="77777777" w:rsidTr="00867AE3">
        <w:trPr>
          <w:trHeight w:val="240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A0497" w14:textId="192C5CB3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Wykonawcy wspólnie ubiegający się </w:t>
            </w: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o udzielenie zamówienia </w:t>
            </w: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BFDF" w14:textId="41A9B404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Zakres robót budowlanych/usług, </w:t>
            </w: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które zostaną wykonane przez danego wykonawcę wspólnie ubiegającego się </w:t>
            </w: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o udzielenie zamówienia</w:t>
            </w:r>
          </w:p>
        </w:tc>
      </w:tr>
      <w:tr w:rsidR="00B3068E" w:rsidRPr="00B3068E" w14:paraId="0BCB0585" w14:textId="77777777" w:rsidTr="00867AE3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AA136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76218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</w:tr>
      <w:tr w:rsidR="00B3068E" w:rsidRPr="00B3068E" w14:paraId="457803C2" w14:textId="77777777" w:rsidTr="00867AE3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D1A6E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BF56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</w:tr>
    </w:tbl>
    <w:p w14:paraId="6D788A49" w14:textId="77777777" w:rsidR="00867AE3" w:rsidRPr="00B3068E" w:rsidRDefault="00867AE3" w:rsidP="00867AE3">
      <w:pPr>
        <w:pStyle w:val="Bezodstpw"/>
        <w:spacing w:after="240" w:line="276" w:lineRule="auto"/>
        <w:rPr>
          <w:rFonts w:ascii="Times New Roman" w:hAnsi="Times New Roman" w:cs="Times New Roman"/>
        </w:rPr>
      </w:pPr>
    </w:p>
    <w:p w14:paraId="1998BDFB" w14:textId="68EC5AA0" w:rsidR="00867AE3" w:rsidRPr="00B3068E" w:rsidRDefault="00867AE3" w:rsidP="00867AE3">
      <w:pPr>
        <w:pStyle w:val="Bezodstpw"/>
        <w:numPr>
          <w:ilvl w:val="0"/>
          <w:numId w:val="8"/>
        </w:numPr>
        <w:spacing w:after="240" w:line="276" w:lineRule="auto"/>
        <w:ind w:left="284" w:hanging="426"/>
        <w:rPr>
          <w:rFonts w:ascii="Times New Roman" w:hAnsi="Times New Roman" w:cs="Times New Roman"/>
          <w:sz w:val="32"/>
          <w:szCs w:val="32"/>
        </w:rPr>
      </w:pPr>
      <w:r w:rsidRPr="00B3068E">
        <w:rPr>
          <w:rFonts w:ascii="Times New Roman" w:hAnsi="Times New Roman" w:cs="Times New Roman"/>
          <w:sz w:val="24"/>
          <w:szCs w:val="24"/>
        </w:rPr>
        <w:t>Zamierzamy powierzyć podwykonawcom wykonanie następujących części zamówienia (</w:t>
      </w:r>
      <w:r w:rsidR="0039458C" w:rsidRPr="00B3068E">
        <w:rPr>
          <w:rFonts w:ascii="Times New Roman" w:hAnsi="Times New Roman" w:cs="Times New Roman"/>
          <w:sz w:val="24"/>
          <w:szCs w:val="24"/>
        </w:rPr>
        <w:t>wypełnić,</w:t>
      </w:r>
      <w:r w:rsidRPr="00B3068E">
        <w:rPr>
          <w:rFonts w:ascii="Times New Roman" w:hAnsi="Times New Roman" w:cs="Times New Roman"/>
          <w:sz w:val="24"/>
          <w:szCs w:val="24"/>
        </w:rPr>
        <w:t xml:space="preserve"> jeżeli dotyczy) </w:t>
      </w:r>
    </w:p>
    <w:p w14:paraId="0C9625E7" w14:textId="7D9DC821" w:rsidR="00867AE3" w:rsidRPr="00B3068E" w:rsidRDefault="00867AE3" w:rsidP="00867AE3">
      <w:pPr>
        <w:pStyle w:val="Bezodstpw"/>
        <w:spacing w:after="240" w:line="276" w:lineRule="auto"/>
        <w:ind w:left="284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hAnsi="Times New Roman" w:cs="Times New Roman"/>
          <w:sz w:val="24"/>
          <w:szCs w:val="24"/>
        </w:rPr>
        <w:sym w:font="Symbol" w:char="F07F"/>
      </w:r>
      <w:r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Pr="00B3068E">
        <w:rPr>
          <w:rFonts w:ascii="Times New Roman" w:hAnsi="Times New Roman" w:cs="Times New Roman"/>
          <w:sz w:val="22"/>
          <w:szCs w:val="22"/>
        </w:rPr>
        <w:t>zamierzam powierzyć wykonanie następujących części zamówienia podwykonawcom niebędących podmiotem, na którego zasoby powołuje się Wykonawca</w:t>
      </w:r>
    </w:p>
    <w:tbl>
      <w:tblPr>
        <w:tblW w:w="9292" w:type="dxa"/>
        <w:tblInd w:w="-10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15"/>
        <w:gridCol w:w="4377"/>
      </w:tblGrid>
      <w:tr w:rsidR="00B3068E" w:rsidRPr="00B3068E" w14:paraId="0975397C" w14:textId="77777777" w:rsidTr="00991AE8">
        <w:trPr>
          <w:trHeight w:val="240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52F78" w14:textId="5D7CBDC6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Części zamówienia, których wykonanie zostanie powierzone podwykonawcom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ED66B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Nazwa, siedziba podwykonawcy </w:t>
            </w:r>
          </w:p>
          <w:p w14:paraId="595ABF99" w14:textId="7E396C5B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(o ile są znane)</w:t>
            </w:r>
          </w:p>
        </w:tc>
      </w:tr>
      <w:tr w:rsidR="00B3068E" w:rsidRPr="00B3068E" w14:paraId="2C8A689E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B08E9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1BBB2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</w:tr>
      <w:tr w:rsidR="00B3068E" w:rsidRPr="00B3068E" w14:paraId="0EBB6C3F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C3DC7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E6F8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</w:tr>
    </w:tbl>
    <w:p w14:paraId="69516053" w14:textId="4713BF17" w:rsidR="00867AE3" w:rsidRPr="00B3068E" w:rsidRDefault="00867AE3" w:rsidP="00867AE3">
      <w:pPr>
        <w:pStyle w:val="Bezodstpw"/>
        <w:spacing w:after="240" w:line="276" w:lineRule="auto"/>
        <w:ind w:left="284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hAnsi="Times New Roman" w:cs="Times New Roman"/>
          <w:sz w:val="32"/>
          <w:szCs w:val="32"/>
        </w:rPr>
        <w:sym w:font="Symbol" w:char="F07F"/>
      </w:r>
      <w:r w:rsidRPr="00B3068E">
        <w:rPr>
          <w:rFonts w:ascii="Times New Roman" w:hAnsi="Times New Roman" w:cs="Times New Roman"/>
        </w:rPr>
        <w:t xml:space="preserve"> </w:t>
      </w:r>
      <w:r w:rsidRPr="00B3068E">
        <w:rPr>
          <w:rFonts w:ascii="Times New Roman" w:hAnsi="Times New Roman" w:cs="Times New Roman"/>
          <w:sz w:val="22"/>
          <w:szCs w:val="22"/>
        </w:rPr>
        <w:t xml:space="preserve">zamierzam powierzyć wykonanie następujących części zamówienia podwykonawcom, </w:t>
      </w:r>
      <w:r w:rsidRPr="00B3068E">
        <w:rPr>
          <w:rFonts w:ascii="Times New Roman" w:hAnsi="Times New Roman" w:cs="Times New Roman"/>
          <w:sz w:val="22"/>
          <w:szCs w:val="22"/>
        </w:rPr>
        <w:br/>
        <w:t>na którego/</w:t>
      </w:r>
      <w:proofErr w:type="spellStart"/>
      <w:r w:rsidRPr="00B3068E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B3068E">
        <w:rPr>
          <w:rFonts w:ascii="Times New Roman" w:hAnsi="Times New Roman" w:cs="Times New Roman"/>
          <w:sz w:val="22"/>
          <w:szCs w:val="22"/>
        </w:rPr>
        <w:t xml:space="preserve"> zasoby powołuję /powołujemy się w niniejszym postępowaniu, tj.:</w:t>
      </w:r>
    </w:p>
    <w:tbl>
      <w:tblPr>
        <w:tblW w:w="9292" w:type="dxa"/>
        <w:tblInd w:w="-10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15"/>
        <w:gridCol w:w="4377"/>
      </w:tblGrid>
      <w:tr w:rsidR="00B3068E" w:rsidRPr="00B3068E" w14:paraId="46214473" w14:textId="77777777" w:rsidTr="00991AE8">
        <w:trPr>
          <w:trHeight w:val="240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1B63B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Części zamówienia, których wykonanie zostanie powierzone podwykonawcom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8D664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Nazwa, siedziba podwykonawcy </w:t>
            </w:r>
          </w:p>
          <w:p w14:paraId="3B1595D1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06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(o ile są znane)</w:t>
            </w:r>
          </w:p>
        </w:tc>
      </w:tr>
      <w:tr w:rsidR="00B3068E" w:rsidRPr="00B3068E" w14:paraId="404214EC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BBB3C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9CE7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</w:tr>
      <w:tr w:rsidR="00B3068E" w:rsidRPr="00B3068E" w14:paraId="4747763E" w14:textId="77777777" w:rsidTr="00991AE8">
        <w:trPr>
          <w:trHeight w:val="374"/>
        </w:trPr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974C1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F3D8" w14:textId="77777777" w:rsidR="00867AE3" w:rsidRPr="00B3068E" w:rsidRDefault="00867AE3" w:rsidP="00991AE8">
            <w:pPr>
              <w:widowControl w:val="0"/>
              <w:suppressLineNumbers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</w:tr>
    </w:tbl>
    <w:p w14:paraId="2802A259" w14:textId="77777777" w:rsidR="00027450" w:rsidRPr="00B3068E" w:rsidRDefault="00027450" w:rsidP="00027450">
      <w:pPr>
        <w:widowControl w:val="0"/>
        <w:tabs>
          <w:tab w:val="left" w:pos="-30744"/>
          <w:tab w:val="left" w:pos="-16087"/>
          <w:tab w:val="left" w:pos="6390"/>
          <w:tab w:val="left" w:pos="29724"/>
        </w:tabs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</w:p>
    <w:p w14:paraId="794DBF6A" w14:textId="48D044C9" w:rsidR="00F4797E" w:rsidRPr="00B3068E" w:rsidRDefault="00F4797E" w:rsidP="00F4797E">
      <w:pPr>
        <w:widowControl w:val="0"/>
        <w:autoSpaceDE w:val="0"/>
        <w:spacing w:after="120"/>
        <w:jc w:val="both"/>
        <w:rPr>
          <w:rFonts w:ascii="Times New Roman" w:hAnsi="Times New Roman" w:cs="Times New Roman"/>
        </w:rPr>
      </w:pPr>
      <w:r w:rsidRPr="00B3068E">
        <w:rPr>
          <w:rFonts w:ascii="Times New Roman" w:hAnsi="Times New Roman" w:cs="Times New Roman"/>
          <w:b/>
          <w:bCs/>
        </w:rPr>
        <w:t xml:space="preserve">Uwaga! W przypadku braku wskazania robót/usług, których wykonanie będzie powierzone podwykonawcom, przyjmuje się, że całość zamówienia zostanie zrealizowana siłami własnymi wykonawcy. </w:t>
      </w:r>
    </w:p>
    <w:p w14:paraId="608015F7" w14:textId="3D9EC91C" w:rsidR="00027450" w:rsidRPr="00B3068E" w:rsidRDefault="00027450" w:rsidP="00027450">
      <w:pPr>
        <w:pStyle w:val="Akapitzlist"/>
        <w:widowControl w:val="0"/>
        <w:numPr>
          <w:ilvl w:val="0"/>
          <w:numId w:val="8"/>
        </w:numPr>
        <w:tabs>
          <w:tab w:val="left" w:pos="-30744"/>
          <w:tab w:val="left" w:pos="-16087"/>
          <w:tab w:val="left" w:pos="6390"/>
          <w:tab w:val="left" w:pos="29724"/>
        </w:tabs>
        <w:spacing w:after="240" w:line="276" w:lineRule="auto"/>
        <w:ind w:left="283" w:hanging="425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 xml:space="preserve">Na podstawie art. 18 ust. 3 ustawy </w:t>
      </w:r>
      <w:proofErr w:type="spellStart"/>
      <w:r w:rsidRPr="00B3068E">
        <w:rPr>
          <w:rFonts w:ascii="Times New Roman" w:eastAsia="Lucida Sans Unicode" w:hAnsi="Times New Roman" w:cs="Times New Roman"/>
          <w:kern w:val="2"/>
        </w:rPr>
        <w:t>Pzp</w:t>
      </w:r>
      <w:proofErr w:type="spellEnd"/>
      <w:r w:rsidRPr="00B3068E">
        <w:rPr>
          <w:rFonts w:ascii="Times New Roman" w:eastAsia="Lucida Sans Unicode" w:hAnsi="Times New Roman" w:cs="Times New Roman"/>
          <w:kern w:val="2"/>
        </w:rPr>
        <w:t xml:space="preserve">, żadne z informacji zawartych w ofercie </w:t>
      </w:r>
      <w:r w:rsidRPr="00B3068E">
        <w:rPr>
          <w:rFonts w:ascii="Times New Roman" w:eastAsia="Lucida Sans Unicode" w:hAnsi="Times New Roman" w:cs="Times New Roman"/>
          <w:kern w:val="2"/>
        </w:rPr>
        <w:br/>
      </w:r>
      <w:r w:rsidRPr="00B3068E">
        <w:rPr>
          <w:rFonts w:ascii="Times New Roman" w:eastAsia="Lucida Sans Unicode" w:hAnsi="Times New Roman" w:cs="Times New Roman"/>
          <w:b/>
          <w:bCs/>
          <w:kern w:val="2"/>
          <w:u w:val="single"/>
        </w:rPr>
        <w:t>nie stanowią tajemnicy przedsiębiorstwa w rozumieniu przepisów o zwalczaniu nieuczciwej konkurencji / wskazane poniżej informacje zawarte w ofercie stanowią tajemnicę przedsiębiorstwa*</w:t>
      </w:r>
      <w:r w:rsidRPr="00B3068E">
        <w:rPr>
          <w:rFonts w:ascii="Times New Roman" w:eastAsia="Lucida Sans Unicode" w:hAnsi="Times New Roman" w:cs="Times New Roman"/>
          <w:kern w:val="2"/>
        </w:rPr>
        <w:t xml:space="preserve"> w rozumieniu przepisów o zwalczaniu nieuczciwej konkurencji i w związku z niniejszym nie mogą być one udostępniane, </w:t>
      </w:r>
      <w:r w:rsidRPr="00B3068E">
        <w:rPr>
          <w:rFonts w:ascii="Times New Roman" w:eastAsia="Lucida Sans Unicode" w:hAnsi="Times New Roman" w:cs="Times New Roman"/>
          <w:kern w:val="2"/>
        </w:rPr>
        <w:br/>
        <w:t>w szczególności innym uczestnikom postępowania:</w:t>
      </w:r>
    </w:p>
    <w:p w14:paraId="79F6AC34" w14:textId="77777777" w:rsidR="0039458C" w:rsidRPr="00B3068E" w:rsidRDefault="0039458C" w:rsidP="0039458C">
      <w:pPr>
        <w:widowControl w:val="0"/>
        <w:tabs>
          <w:tab w:val="left" w:pos="-30744"/>
          <w:tab w:val="left" w:pos="-16087"/>
          <w:tab w:val="left" w:pos="6390"/>
          <w:tab w:val="left" w:pos="29724"/>
        </w:tabs>
        <w:spacing w:after="240" w:line="276" w:lineRule="auto"/>
        <w:jc w:val="both"/>
        <w:rPr>
          <w:rFonts w:ascii="Times New Roman" w:hAnsi="Times New Roman" w:cs="Times New Roman"/>
        </w:rPr>
      </w:pPr>
    </w:p>
    <w:p w14:paraId="239E730D" w14:textId="77777777" w:rsidR="0039458C" w:rsidRPr="00B3068E" w:rsidRDefault="0039458C" w:rsidP="0039458C">
      <w:pPr>
        <w:widowControl w:val="0"/>
        <w:tabs>
          <w:tab w:val="left" w:pos="-30744"/>
          <w:tab w:val="left" w:pos="-16087"/>
          <w:tab w:val="left" w:pos="6390"/>
          <w:tab w:val="left" w:pos="29724"/>
        </w:tabs>
        <w:spacing w:after="240" w:line="276" w:lineRule="auto"/>
        <w:jc w:val="both"/>
        <w:rPr>
          <w:rFonts w:ascii="Times New Roman" w:hAnsi="Times New Roman" w:cs="Times New Roman"/>
        </w:rPr>
      </w:pPr>
    </w:p>
    <w:tbl>
      <w:tblPr>
        <w:tblW w:w="9462" w:type="dxa"/>
        <w:tblInd w:w="-1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5532"/>
        <w:gridCol w:w="1415"/>
        <w:gridCol w:w="1812"/>
      </w:tblGrid>
      <w:tr w:rsidR="00B3068E" w:rsidRPr="00B3068E" w14:paraId="7B1662C3" w14:textId="77777777" w:rsidTr="005C273E">
        <w:trPr>
          <w:cantSplit/>
          <w:trHeight w:val="414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FC3E8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lastRenderedPageBreak/>
              <w:t>Lp.</w:t>
            </w:r>
          </w:p>
        </w:tc>
        <w:tc>
          <w:tcPr>
            <w:tcW w:w="5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B9A70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Oznaczenie</w:t>
            </w:r>
            <w:r w:rsidRPr="00B3068E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rodzaju</w:t>
            </w:r>
            <w:r w:rsidRPr="00B3068E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(nazwy)</w:t>
            </w:r>
            <w:r w:rsidRPr="00B3068E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informacji</w:t>
            </w:r>
          </w:p>
        </w:tc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7787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Strony</w:t>
            </w:r>
            <w:r w:rsidRPr="00B3068E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w</w:t>
            </w:r>
            <w:r w:rsidRPr="00B3068E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 xml:space="preserve"> </w:t>
            </w: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 xml:space="preserve">ofercie </w:t>
            </w:r>
          </w:p>
        </w:tc>
      </w:tr>
      <w:tr w:rsidR="00B3068E" w:rsidRPr="00B3068E" w14:paraId="2C8C5E10" w14:textId="77777777" w:rsidTr="005C273E">
        <w:trPr>
          <w:cantSplit/>
          <w:trHeight w:val="41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7C22F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5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15BEC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00DDA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od nr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48FA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B3068E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do nr</w:t>
            </w:r>
          </w:p>
        </w:tc>
      </w:tr>
      <w:tr w:rsidR="00B3068E" w:rsidRPr="00B3068E" w14:paraId="4A15DD8C" w14:textId="77777777" w:rsidTr="005C273E">
        <w:trPr>
          <w:cantSplit/>
          <w:trHeight w:val="4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14AFB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63761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766EB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427C1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</w:tr>
      <w:tr w:rsidR="00B3068E" w:rsidRPr="00B3068E" w14:paraId="0B018621" w14:textId="77777777" w:rsidTr="005C273E">
        <w:trPr>
          <w:cantSplit/>
          <w:trHeight w:val="4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113CF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1BEC6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06BDA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4D55" w14:textId="77777777" w:rsidR="00027450" w:rsidRPr="00B3068E" w:rsidRDefault="00027450" w:rsidP="00D76A6D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</w:tr>
    </w:tbl>
    <w:p w14:paraId="6E7295FF" w14:textId="77777777" w:rsidR="005C273E" w:rsidRPr="00B3068E" w:rsidRDefault="005C273E" w:rsidP="005C273E">
      <w:pPr>
        <w:tabs>
          <w:tab w:val="left" w:pos="-6628"/>
          <w:tab w:val="left" w:pos="-1588"/>
          <w:tab w:val="left" w:pos="2982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hAnsi="Times New Roman" w:cs="Times New Roman"/>
          <w:i/>
          <w:kern w:val="2"/>
          <w:sz w:val="22"/>
          <w:szCs w:val="22"/>
        </w:rPr>
        <w:t>* Niewłaściwe skreślić.</w:t>
      </w:r>
    </w:p>
    <w:p w14:paraId="6A2B14CD" w14:textId="77777777" w:rsidR="005C273E" w:rsidRPr="00B3068E" w:rsidRDefault="005C273E" w:rsidP="005C273E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11C9EF91" w14:textId="77777777" w:rsidR="005C273E" w:rsidRPr="00B3068E" w:rsidRDefault="005C273E" w:rsidP="005C273E">
      <w:pPr>
        <w:widowControl w:val="0"/>
        <w:tabs>
          <w:tab w:val="left" w:pos="-30744"/>
          <w:tab w:val="left" w:pos="-16087"/>
          <w:tab w:val="left" w:pos="426"/>
          <w:tab w:val="left" w:pos="709"/>
          <w:tab w:val="left" w:pos="29724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eastAsia="Lucida Sans Unicode" w:hAnsi="Times New Roman" w:cs="Times New Roman"/>
          <w:i/>
          <w:iCs/>
          <w:kern w:val="2"/>
          <w:sz w:val="22"/>
          <w:szCs w:val="22"/>
        </w:rPr>
        <w:t xml:space="preserve">Uwaga: Wykonawca nie może zastrzec informacji, o których mowa w art. 222 ust. 5 ustawy </w:t>
      </w:r>
      <w:proofErr w:type="spellStart"/>
      <w:r w:rsidRPr="00B3068E">
        <w:rPr>
          <w:rFonts w:ascii="Times New Roman" w:eastAsia="Lucida Sans Unicode" w:hAnsi="Times New Roman" w:cs="Times New Roman"/>
          <w:i/>
          <w:iCs/>
          <w:kern w:val="2"/>
          <w:sz w:val="22"/>
          <w:szCs w:val="22"/>
        </w:rPr>
        <w:t>Pzp</w:t>
      </w:r>
      <w:proofErr w:type="spellEnd"/>
      <w:r w:rsidRPr="00B3068E">
        <w:rPr>
          <w:rFonts w:ascii="Times New Roman" w:eastAsia="Lucida Sans Unicode" w:hAnsi="Times New Roman" w:cs="Times New Roman"/>
          <w:i/>
          <w:iCs/>
          <w:kern w:val="2"/>
          <w:sz w:val="22"/>
          <w:szCs w:val="22"/>
        </w:rPr>
        <w:t>.</w:t>
      </w:r>
    </w:p>
    <w:p w14:paraId="51FE94B3" w14:textId="77777777" w:rsidR="00027450" w:rsidRPr="00B3068E" w:rsidRDefault="00027450" w:rsidP="00027450">
      <w:pPr>
        <w:pStyle w:val="Akapitzlist"/>
        <w:widowControl w:val="0"/>
        <w:tabs>
          <w:tab w:val="left" w:pos="-30744"/>
          <w:tab w:val="left" w:pos="-16087"/>
          <w:tab w:val="left" w:pos="6390"/>
          <w:tab w:val="left" w:pos="29724"/>
        </w:tabs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710C1466" w14:textId="26892C68" w:rsidR="005C273E" w:rsidRPr="00B3068E" w:rsidRDefault="005C273E" w:rsidP="005C273E">
      <w:pPr>
        <w:pStyle w:val="Akapitzlist"/>
        <w:widowControl w:val="0"/>
        <w:numPr>
          <w:ilvl w:val="0"/>
          <w:numId w:val="8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line="276" w:lineRule="auto"/>
        <w:ind w:left="284" w:hanging="426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>Rodzaj przedsiębiorstwa jakim jest Wykonawca (zaznaczyć właściwą opcję)</w:t>
      </w:r>
      <w:r w:rsidRPr="00B3068E">
        <w:rPr>
          <w:rStyle w:val="Zakotwiczenieprzypisudolnego"/>
          <w:rFonts w:ascii="Times New Roman" w:eastAsia="Lucida Sans Unicode" w:hAnsi="Times New Roman" w:cs="Times New Roman"/>
          <w:kern w:val="2"/>
        </w:rPr>
        <w:footnoteReference w:id="6"/>
      </w:r>
      <w:r w:rsidRPr="00B3068E">
        <w:rPr>
          <w:rFonts w:ascii="Times New Roman" w:eastAsia="Lucida Sans Unicode" w:hAnsi="Times New Roman" w:cs="Times New Roman"/>
          <w:kern w:val="2"/>
        </w:rPr>
        <w:t>:</w:t>
      </w:r>
    </w:p>
    <w:p w14:paraId="777780F7" w14:textId="77777777" w:rsidR="005C273E" w:rsidRPr="00B3068E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B3068E">
        <w:rPr>
          <w:rFonts w:ascii="Times New Roman" w:eastAsia="Lucida Sans Unicode" w:hAnsi="Times New Roman" w:cs="Times New Roman"/>
          <w:kern w:val="2"/>
        </w:rPr>
        <w:t>Mikroprzedsiębiorstwo</w:t>
      </w:r>
    </w:p>
    <w:p w14:paraId="3E9B83EF" w14:textId="77777777" w:rsidR="005C273E" w:rsidRPr="00B3068E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>Małe przedsiębiorstwo</w:t>
      </w:r>
    </w:p>
    <w:p w14:paraId="6F213992" w14:textId="77777777" w:rsidR="005C273E" w:rsidRPr="00B3068E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ascii="Times New Roman" w:eastAsia="Lucida Sans Unicode" w:hAnsi="Times New Roman" w:cs="Times New Roman"/>
          <w:kern w:val="2"/>
        </w:rPr>
      </w:pPr>
      <w:r w:rsidRPr="00B3068E">
        <w:rPr>
          <w:rFonts w:ascii="Times New Roman" w:eastAsia="Lucida Sans Unicode" w:hAnsi="Times New Roman" w:cs="Times New Roman"/>
          <w:kern w:val="2"/>
        </w:rPr>
        <w:t>Średnie przedsiębiorstwo</w:t>
      </w:r>
    </w:p>
    <w:p w14:paraId="68AA7665" w14:textId="77777777" w:rsidR="005C273E" w:rsidRPr="00B3068E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>Jednoosobowa działalność gospodarcza</w:t>
      </w:r>
    </w:p>
    <w:p w14:paraId="6E8CF14E" w14:textId="77777777" w:rsidR="005C273E" w:rsidRPr="00B3068E" w:rsidRDefault="005C273E" w:rsidP="005C273E">
      <w:pPr>
        <w:widowControl w:val="0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 xml:space="preserve">Osoba fizyczna </w:t>
      </w:r>
      <w:proofErr w:type="gramStart"/>
      <w:r w:rsidRPr="00B3068E">
        <w:rPr>
          <w:rFonts w:ascii="Times New Roman" w:eastAsia="Lucida Sans Unicode" w:hAnsi="Times New Roman" w:cs="Times New Roman"/>
          <w:kern w:val="2"/>
        </w:rPr>
        <w:t>nie prowadząca</w:t>
      </w:r>
      <w:proofErr w:type="gramEnd"/>
      <w:r w:rsidRPr="00B3068E">
        <w:rPr>
          <w:rFonts w:ascii="Times New Roman" w:eastAsia="Lucida Sans Unicode" w:hAnsi="Times New Roman" w:cs="Times New Roman"/>
          <w:kern w:val="2"/>
        </w:rPr>
        <w:t xml:space="preserve"> działalności gospodarczej </w:t>
      </w:r>
    </w:p>
    <w:p w14:paraId="30123DC4" w14:textId="77777777" w:rsidR="005C273E" w:rsidRPr="00B3068E" w:rsidRDefault="005C273E" w:rsidP="005C273E">
      <w:pPr>
        <w:widowControl w:val="0"/>
        <w:numPr>
          <w:ilvl w:val="0"/>
          <w:numId w:val="9"/>
        </w:numPr>
        <w:spacing w:after="240" w:line="276" w:lineRule="auto"/>
        <w:ind w:left="714" w:hanging="357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bCs/>
          <w:kern w:val="2"/>
        </w:rPr>
        <w:t>Inne niż</w:t>
      </w:r>
      <w:r w:rsidRPr="00B3068E">
        <w:rPr>
          <w:rFonts w:ascii="Times New Roman" w:eastAsia="Lucida Sans Unicode" w:hAnsi="Times New Roman" w:cs="Times New Roman"/>
          <w:b/>
          <w:kern w:val="2"/>
        </w:rPr>
        <w:t xml:space="preserve"> </w:t>
      </w:r>
      <w:r w:rsidRPr="00B3068E">
        <w:rPr>
          <w:rFonts w:ascii="Times New Roman" w:eastAsia="Lucida Sans Unicode" w:hAnsi="Times New Roman" w:cs="Times New Roman"/>
          <w:bCs/>
          <w:kern w:val="2"/>
        </w:rPr>
        <w:t>powyższe</w:t>
      </w:r>
    </w:p>
    <w:p w14:paraId="63A3673A" w14:textId="77777777" w:rsidR="005C273E" w:rsidRPr="00B3068E" w:rsidRDefault="005C273E" w:rsidP="005C273E">
      <w:pPr>
        <w:widowControl w:val="0"/>
        <w:spacing w:after="120" w:line="276" w:lineRule="auto"/>
        <w:ind w:left="284"/>
        <w:jc w:val="both"/>
        <w:rPr>
          <w:rFonts w:ascii="Times New Roman" w:eastAsia="Lucida Sans Unicode" w:hAnsi="Times New Roman" w:cs="Times New Roman"/>
          <w:kern w:val="2"/>
        </w:rPr>
      </w:pPr>
      <w:r w:rsidRPr="00B3068E">
        <w:rPr>
          <w:rFonts w:ascii="Times New Roman" w:eastAsia="Lucida Sans Unicode" w:hAnsi="Times New Roman" w:cs="Times New Roman"/>
          <w:b/>
          <w:kern w:val="2"/>
        </w:rPr>
        <w:t xml:space="preserve">Uwaga! </w:t>
      </w:r>
      <w:r w:rsidRPr="00B3068E">
        <w:rPr>
          <w:rFonts w:ascii="Times New Roman" w:eastAsia="Lucida Sans Unicode" w:hAnsi="Times New Roman" w:cs="Times New Roman"/>
          <w:kern w:val="2"/>
        </w:rPr>
        <w:t xml:space="preserve">W przypadku Wykonawców składających ofertę wspólną należy wypełnić </w:t>
      </w:r>
      <w:r w:rsidRPr="00B3068E">
        <w:rPr>
          <w:rFonts w:ascii="Times New Roman" w:eastAsia="Lucida Sans Unicode" w:hAnsi="Times New Roman" w:cs="Times New Roman"/>
          <w:kern w:val="2"/>
        </w:rPr>
        <w:br/>
      </w:r>
      <w:r w:rsidRPr="00B3068E">
        <w:rPr>
          <w:rFonts w:ascii="Times New Roman" w:eastAsia="Lucida Sans Unicode" w:hAnsi="Times New Roman" w:cs="Times New Roman"/>
          <w:kern w:val="2"/>
          <w:u w:val="single"/>
        </w:rPr>
        <w:t xml:space="preserve">dla każdego podmiotu </w:t>
      </w:r>
      <w:r w:rsidRPr="00B3068E">
        <w:rPr>
          <w:rFonts w:ascii="Times New Roman" w:eastAsia="Lucida Sans Unicode" w:hAnsi="Times New Roman" w:cs="Times New Roman"/>
          <w:b/>
          <w:kern w:val="2"/>
          <w:u w:val="single"/>
        </w:rPr>
        <w:t>osobno</w:t>
      </w:r>
      <w:r w:rsidRPr="00B3068E">
        <w:rPr>
          <w:rFonts w:ascii="Times New Roman" w:eastAsia="Lucida Sans Unicode" w:hAnsi="Times New Roman" w:cs="Times New Roman"/>
          <w:kern w:val="2"/>
        </w:rPr>
        <w:t>.</w:t>
      </w:r>
    </w:p>
    <w:p w14:paraId="1DCC518D" w14:textId="46C0B018" w:rsidR="005C273E" w:rsidRPr="00B3068E" w:rsidRDefault="005C273E" w:rsidP="005C273E">
      <w:pPr>
        <w:pStyle w:val="Akapitzlist"/>
        <w:widowControl w:val="0"/>
        <w:numPr>
          <w:ilvl w:val="0"/>
          <w:numId w:val="8"/>
        </w:numPr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 xml:space="preserve"> Oświadczam/my, że wybór Naszej oferty prowadzić będzie do powstania </w:t>
      </w:r>
      <w:r w:rsidRPr="00B3068E">
        <w:rPr>
          <w:rFonts w:ascii="Times New Roman" w:eastAsia="Lucida Sans Unicode" w:hAnsi="Times New Roman" w:cs="Times New Roman"/>
          <w:kern w:val="2"/>
        </w:rPr>
        <w:br/>
        <w:t>u Zamawiającego obowiązku podatkowego, zgodnie z poniższym:</w:t>
      </w:r>
    </w:p>
    <w:p w14:paraId="4261424C" w14:textId="77777777" w:rsidR="005C273E" w:rsidRPr="00B3068E" w:rsidRDefault="005C273E" w:rsidP="005C273E">
      <w:pPr>
        <w:widowControl w:val="0"/>
        <w:numPr>
          <w:ilvl w:val="0"/>
          <w:numId w:val="10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>nazwa (rodzaj) towaru lub usługi, których dostawa lub świadczenie będą prowadziły do powstania obowiązku podatkowego: ........................…………………………………</w:t>
      </w:r>
      <w:proofErr w:type="gramStart"/>
      <w:r w:rsidRPr="00B3068E">
        <w:rPr>
          <w:rFonts w:ascii="Times New Roman" w:eastAsia="Lucida Sans Unicode" w:hAnsi="Times New Roman" w:cs="Times New Roman"/>
          <w:kern w:val="2"/>
        </w:rPr>
        <w:t>…….</w:t>
      </w:r>
      <w:proofErr w:type="gramEnd"/>
      <w:r w:rsidRPr="00B3068E">
        <w:rPr>
          <w:rFonts w:ascii="Times New Roman" w:eastAsia="Lucida Sans Unicode" w:hAnsi="Times New Roman" w:cs="Times New Roman"/>
          <w:kern w:val="2"/>
        </w:rPr>
        <w:t>.;</w:t>
      </w:r>
    </w:p>
    <w:p w14:paraId="283940AB" w14:textId="77777777" w:rsidR="005C273E" w:rsidRPr="00B3068E" w:rsidRDefault="005C273E" w:rsidP="005C273E">
      <w:pPr>
        <w:widowControl w:val="0"/>
        <w:numPr>
          <w:ilvl w:val="0"/>
          <w:numId w:val="10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>wartość towaru lub usługi objętego obowiązkiem podatkowym Zamawiającego, bez kwoty podatku: ………………………………………………………………………………;</w:t>
      </w:r>
    </w:p>
    <w:p w14:paraId="3772988B" w14:textId="77777777" w:rsidR="005C273E" w:rsidRPr="00B3068E" w:rsidRDefault="005C273E" w:rsidP="00FD28FE">
      <w:pPr>
        <w:widowControl w:val="0"/>
        <w:numPr>
          <w:ilvl w:val="0"/>
          <w:numId w:val="10"/>
        </w:numPr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after="120" w:line="276" w:lineRule="auto"/>
        <w:ind w:left="425" w:hanging="357"/>
        <w:jc w:val="both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kern w:val="2"/>
        </w:rPr>
        <w:t>stawka podatku od towarów i usług, która zgodnie z wiedzą Wykonawcy, będzie miała zastosowanie: …………………………………………………………………………………</w:t>
      </w:r>
    </w:p>
    <w:p w14:paraId="4252DDB8" w14:textId="4BE1E9D1" w:rsidR="005C273E" w:rsidRPr="00B3068E" w:rsidRDefault="005C273E" w:rsidP="005C273E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spacing w:line="276" w:lineRule="auto"/>
        <w:ind w:left="66"/>
        <w:rPr>
          <w:rFonts w:ascii="Times New Roman" w:hAnsi="Times New Roman" w:cs="Times New Roman"/>
        </w:rPr>
      </w:pPr>
      <w:r w:rsidRPr="00B3068E">
        <w:rPr>
          <w:rFonts w:ascii="Times New Roman" w:eastAsia="Lucida Sans Unicode" w:hAnsi="Times New Roman" w:cs="Times New Roman"/>
          <w:b/>
          <w:bCs/>
          <w:i/>
          <w:iCs/>
          <w:kern w:val="2"/>
        </w:rPr>
        <w:t xml:space="preserve">UWAGA! Powyższy pkt 15 należy wypełnić tylko w przypadku, jeżeli oferowane przez Wykonawcę towary lub usługi wpisują się w przepisy art. 105a ust. 1 ustawy z dnia 11 marca 2004 r. o podatku od towarów i usług (t. j. Dz. U. z 2023, poz. 1570 ze zm.) oraz </w:t>
      </w:r>
      <w:r w:rsidRPr="00B3068E">
        <w:rPr>
          <w:rFonts w:ascii="Times New Roman" w:eastAsia="Lucida Sans Unicode" w:hAnsi="Times New Roman" w:cs="Times New Roman"/>
          <w:b/>
          <w:bCs/>
          <w:i/>
          <w:iCs/>
          <w:kern w:val="2"/>
          <w:u w:val="single"/>
        </w:rPr>
        <w:t>Załącznika nr 15 do ww. ustawy</w:t>
      </w:r>
      <w:r w:rsidRPr="00B3068E">
        <w:rPr>
          <w:rFonts w:ascii="Times New Roman" w:eastAsia="Lucida Sans Unicode" w:hAnsi="Times New Roman" w:cs="Times New Roman"/>
          <w:b/>
          <w:bCs/>
          <w:i/>
          <w:iCs/>
          <w:kern w:val="2"/>
        </w:rPr>
        <w:t>.</w:t>
      </w:r>
    </w:p>
    <w:p w14:paraId="1CF6AA82" w14:textId="4ACE582F" w:rsidR="00027450" w:rsidRPr="00B3068E" w:rsidRDefault="005C273E" w:rsidP="00FD28FE">
      <w:pPr>
        <w:spacing w:after="120" w:line="276" w:lineRule="auto"/>
        <w:jc w:val="center"/>
        <w:rPr>
          <w:rFonts w:ascii="Times New Roman" w:hAnsi="Times New Roman" w:cs="Times New Roman"/>
          <w:b/>
          <w:i/>
          <w:iCs/>
          <w:lang w:eastAsia="ar-SA"/>
        </w:rPr>
      </w:pPr>
      <w:proofErr w:type="gramStart"/>
      <w:r w:rsidRPr="00B3068E">
        <w:rPr>
          <w:rFonts w:ascii="Times New Roman" w:hAnsi="Times New Roman" w:cs="Times New Roman"/>
          <w:b/>
          <w:i/>
          <w:iCs/>
          <w:lang w:eastAsia="ar-SA"/>
        </w:rPr>
        <w:t>( jeśli</w:t>
      </w:r>
      <w:proofErr w:type="gramEnd"/>
      <w:r w:rsidRPr="00B3068E">
        <w:rPr>
          <w:rFonts w:ascii="Times New Roman" w:hAnsi="Times New Roman" w:cs="Times New Roman"/>
          <w:b/>
          <w:i/>
          <w:iCs/>
          <w:lang w:eastAsia="ar-SA"/>
        </w:rPr>
        <w:t xml:space="preserve"> nie dotyczy - skreślić lub wpisać nie dotyczy)</w:t>
      </w:r>
    </w:p>
    <w:p w14:paraId="6F3E2D91" w14:textId="654DD188" w:rsidR="00FD28FE" w:rsidRPr="00B3068E" w:rsidRDefault="00FD28FE" w:rsidP="00FD28FE">
      <w:pPr>
        <w:pStyle w:val="Akapitzlist"/>
        <w:numPr>
          <w:ilvl w:val="0"/>
          <w:numId w:val="8"/>
        </w:numPr>
        <w:spacing w:after="120"/>
        <w:ind w:left="283" w:hanging="425"/>
        <w:contextualSpacing w:val="0"/>
        <w:jc w:val="both"/>
        <w:rPr>
          <w:rFonts w:ascii="Times New Roman" w:hAnsi="Times New Roman" w:cs="Times New Roman"/>
          <w:lang w:val="x-none" w:eastAsia="en-GB"/>
        </w:rPr>
      </w:pPr>
      <w:r w:rsidRPr="00B3068E">
        <w:rPr>
          <w:rFonts w:ascii="Times New Roman" w:hAnsi="Times New Roman" w:cs="Times New Roman"/>
        </w:rPr>
        <w:lastRenderedPageBreak/>
        <w:t xml:space="preserve">Informujemy, że umocowanie do </w:t>
      </w:r>
      <w:r w:rsidRPr="00B3068E">
        <w:rPr>
          <w:rFonts w:ascii="Times New Roman" w:hAnsi="Times New Roman" w:cs="Times New Roman"/>
          <w:bCs/>
        </w:rPr>
        <w:t>podpisania oferty względnie do podpisania innych oświadczeń lub dokumentów składanych wraz z ofertą wynika z dokumentu, który Zamawiający może pobrać z bezpłatnej i ogólnodostępnej bazy danych tj.:</w:t>
      </w:r>
      <w:r w:rsidRPr="00B3068E">
        <w:rPr>
          <w:rStyle w:val="Odwoanieprzypisudolnego"/>
          <w:rFonts w:ascii="Times New Roman" w:hAnsi="Times New Roman" w:cs="Times New Roman"/>
          <w:bCs/>
        </w:rPr>
        <w:footnoteReference w:id="7"/>
      </w:r>
    </w:p>
    <w:p w14:paraId="3F670A4A" w14:textId="5DCCB0D8" w:rsidR="00FD28FE" w:rsidRPr="00B3068E" w:rsidRDefault="00FD28FE" w:rsidP="00FD28FE">
      <w:pPr>
        <w:pStyle w:val="Lista"/>
        <w:widowControl w:val="0"/>
        <w:tabs>
          <w:tab w:val="left" w:pos="284"/>
          <w:tab w:val="left" w:pos="426"/>
        </w:tabs>
        <w:overflowPunct w:val="0"/>
        <w:autoSpaceDE w:val="0"/>
        <w:spacing w:line="276" w:lineRule="auto"/>
        <w:ind w:left="720" w:firstLine="0"/>
        <w:jc w:val="both"/>
        <w:textAlignment w:val="baseline"/>
        <w:rPr>
          <w:rFonts w:cs="Times New Roman"/>
          <w:sz w:val="22"/>
          <w:szCs w:val="22"/>
        </w:rPr>
      </w:pPr>
      <w:r w:rsidRPr="00B3068E"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B58A8" wp14:editId="66281D39">
                <wp:simplePos x="0" y="0"/>
                <wp:positionH relativeFrom="column">
                  <wp:posOffset>127000</wp:posOffset>
                </wp:positionH>
                <wp:positionV relativeFrom="paragraph">
                  <wp:posOffset>28575</wp:posOffset>
                </wp:positionV>
                <wp:extent cx="129540" cy="129540"/>
                <wp:effectExtent l="0" t="0" r="22860" b="22860"/>
                <wp:wrapNone/>
                <wp:docPr id="180383609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A590E" id="Prostokąt 5" o:spid="_x0000_s1026" style="position:absolute;margin-left:10pt;margin-top:2.25pt;width:10.2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" fillcolor="window" strokecolor="windowText" strokeweight="1pt">
                <v:path arrowok="t"/>
              </v:rect>
            </w:pict>
          </mc:Fallback>
        </mc:AlternateContent>
      </w:r>
      <w:r w:rsidRPr="00B3068E">
        <w:rPr>
          <w:rFonts w:cs="Times New Roman"/>
          <w:bCs/>
          <w:sz w:val="22"/>
          <w:szCs w:val="22"/>
        </w:rPr>
        <w:t xml:space="preserve">bazy Krajowego Rejestru Sądowego dostępnej na stronie internetowej </w:t>
      </w:r>
      <w:r w:rsidRPr="00B3068E">
        <w:rPr>
          <w:rFonts w:cs="Times New Roman"/>
          <w:sz w:val="22"/>
          <w:szCs w:val="22"/>
        </w:rPr>
        <w:t>https://ems.ms.gov.pl/krs/;</w:t>
      </w:r>
    </w:p>
    <w:p w14:paraId="6F028109" w14:textId="6C81F714" w:rsidR="00FD28FE" w:rsidRPr="00B3068E" w:rsidRDefault="00FD28FE" w:rsidP="00FD28FE">
      <w:pPr>
        <w:pStyle w:val="Lista"/>
        <w:widowControl w:val="0"/>
        <w:tabs>
          <w:tab w:val="left" w:pos="284"/>
          <w:tab w:val="left" w:pos="426"/>
        </w:tabs>
        <w:overflowPunct w:val="0"/>
        <w:autoSpaceDE w:val="0"/>
        <w:spacing w:line="276" w:lineRule="auto"/>
        <w:ind w:left="720" w:firstLine="0"/>
        <w:jc w:val="both"/>
        <w:textAlignment w:val="baseline"/>
        <w:rPr>
          <w:rFonts w:cs="Times New Roman"/>
          <w:sz w:val="22"/>
          <w:szCs w:val="22"/>
        </w:rPr>
      </w:pPr>
      <w:r w:rsidRPr="00B3068E"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4F79B" wp14:editId="1DA20AB8">
                <wp:simplePos x="0" y="0"/>
                <wp:positionH relativeFrom="column">
                  <wp:posOffset>128905</wp:posOffset>
                </wp:positionH>
                <wp:positionV relativeFrom="paragraph">
                  <wp:posOffset>7620</wp:posOffset>
                </wp:positionV>
                <wp:extent cx="129540" cy="129540"/>
                <wp:effectExtent l="0" t="0" r="22860" b="22860"/>
                <wp:wrapNone/>
                <wp:docPr id="141456870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8D3E5" id="Prostokąt 3" o:spid="_x0000_s1026" style="position:absolute;margin-left:10.15pt;margin-top:.6pt;width:10.2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" fillcolor="window" strokecolor="windowText" strokeweight="1pt">
                <v:path arrowok="t"/>
              </v:rect>
            </w:pict>
          </mc:Fallback>
        </mc:AlternateContent>
      </w:r>
      <w:r w:rsidRPr="00B3068E">
        <w:rPr>
          <w:rFonts w:cs="Times New Roman"/>
          <w:sz w:val="22"/>
          <w:szCs w:val="22"/>
        </w:rPr>
        <w:t xml:space="preserve">bazy Centralnej Ewidencji i Informacja o Działalności Gospodarczej na stronie internetowej </w:t>
      </w:r>
      <w:hyperlink r:id="rId8" w:history="1">
        <w:r w:rsidRPr="00B3068E">
          <w:rPr>
            <w:rFonts w:cs="Times New Roman"/>
            <w:sz w:val="22"/>
            <w:szCs w:val="22"/>
            <w:u w:val="single"/>
          </w:rPr>
          <w:t>https://prod.ceidg.gov.pl/CEIDG/</w:t>
        </w:r>
      </w:hyperlink>
      <w:r w:rsidRPr="00B3068E">
        <w:rPr>
          <w:rFonts w:cs="Times New Roman"/>
          <w:sz w:val="22"/>
          <w:szCs w:val="22"/>
        </w:rPr>
        <w:t>;</w:t>
      </w:r>
    </w:p>
    <w:p w14:paraId="4E1D3366" w14:textId="6DD7D879" w:rsidR="00FD28FE" w:rsidRPr="00B3068E" w:rsidRDefault="00FD28FE" w:rsidP="00FD28FE">
      <w:pPr>
        <w:pStyle w:val="Akapitzlist"/>
        <w:spacing w:after="120" w:line="276" w:lineRule="auto"/>
        <w:contextualSpacing w:val="0"/>
        <w:jc w:val="both"/>
        <w:rPr>
          <w:rFonts w:ascii="Times New Roman" w:hAnsi="Times New Roman" w:cs="Times New Roman"/>
          <w:i/>
          <w:lang w:eastAsia="ar-SA"/>
        </w:rPr>
      </w:pPr>
      <w:r w:rsidRPr="00B3068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BAF3A" wp14:editId="1AEF6A90">
                <wp:simplePos x="0" y="0"/>
                <wp:positionH relativeFrom="column">
                  <wp:posOffset>137795</wp:posOffset>
                </wp:positionH>
                <wp:positionV relativeFrom="paragraph">
                  <wp:posOffset>8255</wp:posOffset>
                </wp:positionV>
                <wp:extent cx="129540" cy="129540"/>
                <wp:effectExtent l="0" t="0" r="22860" b="22860"/>
                <wp:wrapNone/>
                <wp:docPr id="15783453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094EF" id="Prostokąt 1" o:spid="_x0000_s1026" style="position:absolute;margin-left:10.85pt;margin-top:.65pt;width:10.2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" fillcolor="window" strokecolor="windowText" strokeweight="1pt">
                <v:path arrowok="t"/>
              </v:rect>
            </w:pict>
          </mc:Fallback>
        </mc:AlternateContent>
      </w:r>
      <w:r w:rsidRPr="00B3068E">
        <w:rPr>
          <w:rFonts w:ascii="Times New Roman" w:hAnsi="Times New Roman" w:cs="Times New Roman"/>
          <w:lang w:eastAsia="ar-SA"/>
        </w:rPr>
        <w:t xml:space="preserve">____________________ </w:t>
      </w:r>
      <w:r w:rsidRPr="00B3068E">
        <w:rPr>
          <w:rFonts w:ascii="Times New Roman" w:hAnsi="Times New Roman" w:cs="Times New Roman"/>
          <w:i/>
          <w:lang w:eastAsia="ar-SA"/>
        </w:rPr>
        <w:t>/jeśli dotyczy to wpisać nazwę oraz adres internetowy innej bazy danych/</w:t>
      </w:r>
    </w:p>
    <w:p w14:paraId="11D30428" w14:textId="1F624DFF" w:rsidR="00FD28FE" w:rsidRPr="00B3068E" w:rsidRDefault="00FD28FE" w:rsidP="00FD28FE">
      <w:pPr>
        <w:pStyle w:val="Lista"/>
        <w:numPr>
          <w:ilvl w:val="0"/>
          <w:numId w:val="8"/>
        </w:numPr>
        <w:tabs>
          <w:tab w:val="left" w:pos="426"/>
        </w:tabs>
        <w:spacing w:line="276" w:lineRule="auto"/>
        <w:ind w:left="284" w:hanging="426"/>
        <w:jc w:val="both"/>
        <w:rPr>
          <w:rFonts w:cs="Times New Roman"/>
          <w:sz w:val="24"/>
          <w:szCs w:val="24"/>
        </w:rPr>
      </w:pPr>
      <w:r w:rsidRPr="00B3068E">
        <w:rPr>
          <w:rFonts w:cs="Times New Roman"/>
          <w:sz w:val="24"/>
          <w:szCs w:val="24"/>
        </w:rPr>
        <w:t>Oświadczamy, że sposób reprezentacji spółki cywilnej / konsorcjum</w:t>
      </w:r>
      <w:r w:rsidRPr="00B3068E">
        <w:rPr>
          <w:rFonts w:cs="Times New Roman"/>
          <w:b/>
          <w:sz w:val="24"/>
          <w:szCs w:val="24"/>
        </w:rPr>
        <w:t xml:space="preserve"> *</w:t>
      </w:r>
      <w:r w:rsidRPr="00B3068E">
        <w:rPr>
          <w:rFonts w:cs="Times New Roman"/>
          <w:sz w:val="24"/>
          <w:szCs w:val="24"/>
        </w:rPr>
        <w:t xml:space="preserve"> dla potrzeb niniejszego zamówienia jest następujący: </w:t>
      </w:r>
    </w:p>
    <w:p w14:paraId="675331D8" w14:textId="7D4A3089" w:rsidR="00FD28FE" w:rsidRPr="00B3068E" w:rsidRDefault="00FD28FE" w:rsidP="00FD28FE">
      <w:pPr>
        <w:widowControl w:val="0"/>
        <w:tabs>
          <w:tab w:val="left" w:pos="5276"/>
        </w:tabs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B3068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C17F6" w14:textId="77777777" w:rsidR="00FD28FE" w:rsidRPr="00B3068E" w:rsidRDefault="00FD28FE" w:rsidP="00FD28FE">
      <w:pPr>
        <w:widowControl w:val="0"/>
        <w:tabs>
          <w:tab w:val="left" w:pos="5276"/>
        </w:tabs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  <w:b/>
          <w:i/>
        </w:rPr>
      </w:pPr>
      <w:r w:rsidRPr="00B3068E">
        <w:rPr>
          <w:rFonts w:ascii="Times New Roman" w:hAnsi="Times New Roman" w:cs="Times New Roman"/>
          <w:b/>
          <w:i/>
        </w:rPr>
        <w:t>(Wypełniają Wykonawcy składający ofertę wspólną – spółki cywilne lub konsorcja)</w:t>
      </w:r>
    </w:p>
    <w:p w14:paraId="4E20392B" w14:textId="2511CA8C" w:rsidR="00FD28FE" w:rsidRPr="00B3068E" w:rsidRDefault="00FD28FE" w:rsidP="00FD28FE">
      <w:pPr>
        <w:pStyle w:val="Lista"/>
        <w:tabs>
          <w:tab w:val="left" w:pos="426"/>
        </w:tabs>
        <w:spacing w:after="120" w:line="276" w:lineRule="auto"/>
        <w:ind w:left="284" w:hanging="284"/>
        <w:jc w:val="both"/>
        <w:rPr>
          <w:rFonts w:cs="Times New Roman"/>
          <w:bCs/>
          <w:i/>
          <w:snapToGrid w:val="0"/>
          <w:sz w:val="22"/>
          <w:szCs w:val="22"/>
        </w:rPr>
      </w:pPr>
      <w:r w:rsidRPr="00B3068E">
        <w:rPr>
          <w:rFonts w:cs="Times New Roman"/>
          <w:bCs/>
          <w:snapToGrid w:val="0"/>
          <w:sz w:val="22"/>
          <w:szCs w:val="22"/>
        </w:rPr>
        <w:t>* N</w:t>
      </w:r>
      <w:r w:rsidRPr="00B3068E">
        <w:rPr>
          <w:rFonts w:cs="Times New Roman"/>
          <w:bCs/>
          <w:i/>
          <w:snapToGrid w:val="0"/>
          <w:sz w:val="22"/>
          <w:szCs w:val="22"/>
        </w:rPr>
        <w:t>iepotrzebne skreślić</w:t>
      </w:r>
    </w:p>
    <w:p w14:paraId="1265AE40" w14:textId="70A7BAFE" w:rsidR="00FD28FE" w:rsidRPr="00B3068E" w:rsidRDefault="00FD28FE" w:rsidP="00FD28FE">
      <w:pPr>
        <w:pStyle w:val="Akapitzlist"/>
        <w:numPr>
          <w:ilvl w:val="0"/>
          <w:numId w:val="8"/>
        </w:numPr>
        <w:spacing w:after="120"/>
        <w:ind w:left="283" w:hanging="425"/>
        <w:jc w:val="both"/>
        <w:rPr>
          <w:rFonts w:ascii="Times New Roman" w:hAnsi="Times New Roman" w:cs="Times New Roman"/>
          <w:iCs/>
        </w:rPr>
      </w:pPr>
      <w:r w:rsidRPr="00B3068E">
        <w:rPr>
          <w:rFonts w:ascii="Times New Roman" w:hAnsi="Times New Roman" w:cs="Times New Roman"/>
          <w:iCs/>
          <w:lang w:eastAsia="ar-SA"/>
        </w:rPr>
        <w:t xml:space="preserve"> </w:t>
      </w:r>
      <w:r w:rsidRPr="00B3068E">
        <w:rPr>
          <w:rFonts w:ascii="Times New Roman" w:hAnsi="Times New Roman" w:cs="Times New Roman"/>
          <w:iCs/>
        </w:rPr>
        <w:t xml:space="preserve">Wszelką korespondencję w sprawie niniejszego postępowania należy kierować </w:t>
      </w:r>
      <w:r w:rsidRPr="00B3068E">
        <w:rPr>
          <w:rFonts w:ascii="Times New Roman" w:hAnsi="Times New Roman" w:cs="Times New Roman"/>
          <w:iCs/>
        </w:rPr>
        <w:br/>
        <w:t xml:space="preserve">na poniższy adres: </w:t>
      </w:r>
    </w:p>
    <w:p w14:paraId="61DA8CA3" w14:textId="70B22F8F" w:rsidR="00FD28FE" w:rsidRPr="00B3068E" w:rsidRDefault="00FD28FE" w:rsidP="00FD28FE">
      <w:pPr>
        <w:spacing w:after="120"/>
        <w:ind w:left="284"/>
        <w:rPr>
          <w:rFonts w:ascii="Times New Roman" w:hAnsi="Times New Roman" w:cs="Times New Roman"/>
          <w:iCs/>
          <w:lang w:val="en-US" w:eastAsia="ar-SA"/>
        </w:rPr>
      </w:pPr>
      <w:proofErr w:type="gramStart"/>
      <w:r w:rsidRPr="00B3068E">
        <w:rPr>
          <w:rFonts w:ascii="Times New Roman" w:hAnsi="Times New Roman" w:cs="Times New Roman"/>
          <w:iCs/>
          <w:lang w:val="en-US" w:eastAsia="ar-SA"/>
        </w:rPr>
        <w:t>Adres:…</w:t>
      </w:r>
      <w:proofErr w:type="gramEnd"/>
      <w:r w:rsidRPr="00B3068E">
        <w:rPr>
          <w:rFonts w:ascii="Times New Roman" w:hAnsi="Times New Roman" w:cs="Times New Roman"/>
          <w:iCs/>
          <w:lang w:val="en-US" w:eastAsia="ar-SA"/>
        </w:rPr>
        <w:t>.………………………………………………………………………………………...………………………...</w:t>
      </w:r>
    </w:p>
    <w:p w14:paraId="18523CAF" w14:textId="44F70C29" w:rsidR="00FD28FE" w:rsidRPr="00B3068E" w:rsidRDefault="00FD28FE" w:rsidP="00FD28FE">
      <w:pPr>
        <w:spacing w:after="120"/>
        <w:ind w:left="284"/>
        <w:rPr>
          <w:rFonts w:ascii="Times New Roman" w:hAnsi="Times New Roman" w:cs="Times New Roman"/>
          <w:iCs/>
          <w:lang w:val="en-US" w:eastAsia="ar-SA"/>
        </w:rPr>
      </w:pPr>
      <w:r w:rsidRPr="00B3068E">
        <w:rPr>
          <w:rFonts w:ascii="Times New Roman" w:hAnsi="Times New Roman" w:cs="Times New Roman"/>
          <w:iCs/>
          <w:lang w:val="en-US" w:eastAsia="ar-SA"/>
        </w:rPr>
        <w:t>tel.……………………………</w:t>
      </w:r>
      <w:proofErr w:type="gramStart"/>
      <w:r w:rsidRPr="00B3068E">
        <w:rPr>
          <w:rFonts w:ascii="Times New Roman" w:hAnsi="Times New Roman" w:cs="Times New Roman"/>
          <w:iCs/>
          <w:lang w:val="en-US" w:eastAsia="ar-SA"/>
        </w:rPr>
        <w:t>…..</w:t>
      </w:r>
      <w:proofErr w:type="gramEnd"/>
      <w:r w:rsidRPr="00B3068E">
        <w:rPr>
          <w:rFonts w:ascii="Times New Roman" w:hAnsi="Times New Roman" w:cs="Times New Roman"/>
          <w:iCs/>
          <w:lang w:val="en-US" w:eastAsia="ar-SA"/>
        </w:rPr>
        <w:t>…fax…………………………………</w:t>
      </w:r>
      <w:proofErr w:type="gramStart"/>
      <w:r w:rsidRPr="00B3068E">
        <w:rPr>
          <w:rFonts w:ascii="Times New Roman" w:hAnsi="Times New Roman" w:cs="Times New Roman"/>
          <w:iCs/>
          <w:lang w:val="en-US" w:eastAsia="ar-SA"/>
        </w:rPr>
        <w:t>…..</w:t>
      </w:r>
      <w:proofErr w:type="gramEnd"/>
      <w:r w:rsidRPr="00B3068E">
        <w:rPr>
          <w:rFonts w:ascii="Times New Roman" w:hAnsi="Times New Roman" w:cs="Times New Roman"/>
          <w:iCs/>
          <w:lang w:val="en-US" w:eastAsia="ar-SA"/>
        </w:rPr>
        <w:t>e-mail…………</w:t>
      </w:r>
      <w:proofErr w:type="gramStart"/>
      <w:r w:rsidRPr="00B3068E">
        <w:rPr>
          <w:rFonts w:ascii="Times New Roman" w:hAnsi="Times New Roman" w:cs="Times New Roman"/>
          <w:iCs/>
          <w:lang w:val="en-US" w:eastAsia="ar-SA"/>
        </w:rPr>
        <w:t>…..</w:t>
      </w:r>
      <w:proofErr w:type="gramEnd"/>
      <w:r w:rsidRPr="00B3068E">
        <w:rPr>
          <w:rFonts w:ascii="Times New Roman" w:hAnsi="Times New Roman" w:cs="Times New Roman"/>
          <w:iCs/>
          <w:lang w:val="en-US" w:eastAsia="ar-SA"/>
        </w:rPr>
        <w:t>………….……</w:t>
      </w:r>
      <w:proofErr w:type="gramStart"/>
      <w:r w:rsidRPr="00B3068E">
        <w:rPr>
          <w:rFonts w:ascii="Times New Roman" w:hAnsi="Times New Roman" w:cs="Times New Roman"/>
          <w:iCs/>
          <w:lang w:val="en-US" w:eastAsia="ar-SA"/>
        </w:rPr>
        <w:t>…..</w:t>
      </w:r>
      <w:proofErr w:type="gramEnd"/>
      <w:r w:rsidRPr="00B3068E">
        <w:rPr>
          <w:rFonts w:ascii="Times New Roman" w:hAnsi="Times New Roman" w:cs="Times New Roman"/>
          <w:iCs/>
          <w:lang w:val="en-US" w:eastAsia="ar-SA"/>
        </w:rPr>
        <w:t xml:space="preserve"> </w:t>
      </w:r>
    </w:p>
    <w:p w14:paraId="63A51458" w14:textId="2BD5FBF4" w:rsidR="00FD28FE" w:rsidRPr="00B3068E" w:rsidRDefault="00FD28FE" w:rsidP="00FD28FE">
      <w:pPr>
        <w:pStyle w:val="Akapitzlist"/>
        <w:numPr>
          <w:ilvl w:val="0"/>
          <w:numId w:val="8"/>
        </w:numPr>
        <w:spacing w:after="120"/>
        <w:ind w:left="283" w:hanging="425"/>
        <w:contextualSpacing w:val="0"/>
        <w:rPr>
          <w:rFonts w:ascii="Times New Roman" w:hAnsi="Times New Roman" w:cs="Times New Roman"/>
          <w:iCs/>
          <w:lang w:eastAsia="ar-SA"/>
        </w:rPr>
      </w:pPr>
      <w:r w:rsidRPr="00B3068E">
        <w:rPr>
          <w:rFonts w:ascii="Times New Roman" w:hAnsi="Times New Roman" w:cs="Times New Roman"/>
          <w:iCs/>
          <w:lang w:val="en-US" w:eastAsia="ar-SA"/>
        </w:rPr>
        <w:t xml:space="preserve"> </w:t>
      </w:r>
      <w:r w:rsidRPr="00B3068E">
        <w:rPr>
          <w:rFonts w:ascii="Times New Roman" w:hAnsi="Times New Roman" w:cs="Times New Roman"/>
          <w:iCs/>
          <w:lang w:eastAsia="ar-SA"/>
        </w:rPr>
        <w:t xml:space="preserve">Oferta została złożona na…………… stronach. </w:t>
      </w:r>
    </w:p>
    <w:p w14:paraId="1B1D4754" w14:textId="643E94F1" w:rsidR="00FD28FE" w:rsidRPr="00B3068E" w:rsidRDefault="00FD28FE" w:rsidP="00FD28FE">
      <w:pPr>
        <w:pStyle w:val="Akapitzlist"/>
        <w:numPr>
          <w:ilvl w:val="0"/>
          <w:numId w:val="8"/>
        </w:numPr>
        <w:ind w:left="284" w:hanging="426"/>
        <w:rPr>
          <w:rFonts w:ascii="Times New Roman" w:hAnsi="Times New Roman" w:cs="Times New Roman"/>
          <w:iCs/>
          <w:lang w:eastAsia="ar-SA"/>
        </w:rPr>
      </w:pPr>
      <w:r w:rsidRPr="00B3068E">
        <w:rPr>
          <w:rFonts w:ascii="Times New Roman" w:hAnsi="Times New Roman" w:cs="Times New Roman"/>
          <w:iCs/>
          <w:lang w:eastAsia="ar-SA"/>
        </w:rPr>
        <w:t xml:space="preserve"> Do oferty dołączono następujące dokumenty:</w:t>
      </w:r>
    </w:p>
    <w:p w14:paraId="52CEB63F" w14:textId="77777777" w:rsidR="00FD28FE" w:rsidRPr="00B3068E" w:rsidRDefault="00FD28FE" w:rsidP="00FD28FE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iCs/>
          <w:lang w:eastAsia="ar-SA"/>
        </w:rPr>
      </w:pPr>
      <w:r w:rsidRPr="00B3068E">
        <w:rPr>
          <w:rFonts w:ascii="Times New Roman" w:hAnsi="Times New Roman" w:cs="Times New Roman"/>
          <w:iCs/>
          <w:lang w:eastAsia="ar-SA"/>
        </w:rPr>
        <w:t>................................................................................................</w:t>
      </w:r>
    </w:p>
    <w:p w14:paraId="12EAE4DB" w14:textId="77777777" w:rsidR="00FD28FE" w:rsidRPr="00B3068E" w:rsidRDefault="00FD28FE" w:rsidP="00FD28FE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iCs/>
          <w:lang w:eastAsia="ar-SA"/>
        </w:rPr>
      </w:pPr>
      <w:r w:rsidRPr="00B3068E">
        <w:rPr>
          <w:rFonts w:ascii="Times New Roman" w:hAnsi="Times New Roman" w:cs="Times New Roman"/>
          <w:iCs/>
          <w:lang w:eastAsia="ar-SA"/>
        </w:rPr>
        <w:t>.................................................................................................</w:t>
      </w:r>
    </w:p>
    <w:p w14:paraId="2BB5CD26" w14:textId="187D1DBF" w:rsidR="00FD28FE" w:rsidRPr="00B3068E" w:rsidRDefault="00FD28FE" w:rsidP="00FD28FE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iCs/>
          <w:lang w:eastAsia="ar-SA"/>
        </w:rPr>
      </w:pPr>
      <w:r w:rsidRPr="00B3068E">
        <w:rPr>
          <w:rFonts w:ascii="Times New Roman" w:hAnsi="Times New Roman" w:cs="Times New Roman"/>
          <w:iCs/>
          <w:lang w:eastAsia="ar-SA"/>
        </w:rPr>
        <w:t>.................................................................................................</w:t>
      </w:r>
    </w:p>
    <w:p w14:paraId="4F323B71" w14:textId="77777777" w:rsidR="00FD28FE" w:rsidRPr="00B3068E" w:rsidRDefault="00FD28FE" w:rsidP="00FD28FE">
      <w:pPr>
        <w:rPr>
          <w:rFonts w:ascii="Times New Roman" w:hAnsi="Times New Roman" w:cs="Times New Roman"/>
          <w:b/>
          <w:i/>
          <w:iCs/>
          <w:lang w:eastAsia="ar-SA"/>
        </w:rPr>
      </w:pPr>
    </w:p>
    <w:p w14:paraId="2B67C479" w14:textId="1E80D32E" w:rsidR="00FD28FE" w:rsidRPr="00B3068E" w:rsidRDefault="00FD28FE" w:rsidP="00FD28FE">
      <w:pPr>
        <w:jc w:val="center"/>
        <w:rPr>
          <w:rFonts w:ascii="Times New Roman" w:hAnsi="Times New Roman" w:cs="Times New Roman"/>
          <w:b/>
          <w:bCs/>
          <w:iCs/>
          <w:lang w:eastAsia="ar-SA"/>
        </w:rPr>
      </w:pPr>
      <w:r w:rsidRPr="00B3068E">
        <w:rPr>
          <w:rFonts w:ascii="Times New Roman" w:hAnsi="Times New Roman" w:cs="Times New Roman"/>
          <w:b/>
          <w:i/>
          <w:iCs/>
          <w:lang w:eastAsia="ar-SA"/>
        </w:rPr>
        <w:t>Dokument należy podpisać kwalifikowanym podpisem elektronicznym</w:t>
      </w:r>
      <w:r w:rsidRPr="00B3068E">
        <w:rPr>
          <w:rFonts w:ascii="Times New Roman" w:hAnsi="Times New Roman" w:cs="Times New Roman"/>
          <w:b/>
          <w:bCs/>
          <w:iCs/>
          <w:lang w:eastAsia="ar-SA"/>
        </w:rPr>
        <w:t>.</w:t>
      </w:r>
    </w:p>
    <w:p w14:paraId="7848A3D0" w14:textId="77777777" w:rsidR="00D633FA" w:rsidRPr="00B3068E" w:rsidRDefault="00D633FA" w:rsidP="00FD28FE">
      <w:pPr>
        <w:jc w:val="center"/>
        <w:rPr>
          <w:rFonts w:ascii="Times New Roman" w:hAnsi="Times New Roman" w:cs="Times New Roman"/>
          <w:b/>
          <w:bCs/>
          <w:iCs/>
          <w:lang w:eastAsia="ar-SA"/>
        </w:rPr>
      </w:pPr>
    </w:p>
    <w:p w14:paraId="655B674F" w14:textId="77777777" w:rsidR="00D633FA" w:rsidRPr="00B3068E" w:rsidRDefault="00D633FA" w:rsidP="00FD28FE">
      <w:pPr>
        <w:jc w:val="center"/>
        <w:rPr>
          <w:rFonts w:ascii="Times New Roman" w:hAnsi="Times New Roman" w:cs="Times New Roman"/>
          <w:b/>
          <w:bCs/>
          <w:iCs/>
          <w:lang w:eastAsia="ar-SA"/>
        </w:rPr>
      </w:pPr>
    </w:p>
    <w:p w14:paraId="09A9B2EE" w14:textId="77777777" w:rsidR="00D633FA" w:rsidRPr="00B3068E" w:rsidRDefault="00D633FA" w:rsidP="00D633FA">
      <w:pPr>
        <w:pStyle w:val="Zwykytekst1"/>
        <w:spacing w:before="120"/>
        <w:rPr>
          <w:rFonts w:ascii="Times New Roman" w:hAnsi="Times New Roman" w:cs="Times New Roman"/>
          <w:b/>
          <w:sz w:val="22"/>
          <w:szCs w:val="22"/>
        </w:rPr>
      </w:pPr>
    </w:p>
    <w:p w14:paraId="4E41FD99" w14:textId="77777777" w:rsidR="00D633FA" w:rsidRPr="00B3068E" w:rsidRDefault="00D633FA" w:rsidP="00D633FA">
      <w:pPr>
        <w:pStyle w:val="Zwykytekst1"/>
        <w:spacing w:before="120"/>
        <w:ind w:left="426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hAnsi="Times New Roman" w:cs="Times New Roman"/>
          <w:sz w:val="22"/>
          <w:szCs w:val="22"/>
        </w:rPr>
        <w:t>__________________ dnia __ __ ____ roku</w:t>
      </w:r>
    </w:p>
    <w:p w14:paraId="54AAA5B5" w14:textId="77777777" w:rsidR="00D633FA" w:rsidRPr="00B3068E" w:rsidRDefault="00D633FA" w:rsidP="00D633FA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1A3E367" w14:textId="77777777" w:rsidR="00D633FA" w:rsidRPr="00B3068E" w:rsidRDefault="00D633FA" w:rsidP="00D633FA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hAnsi="Times New Roman" w:cs="Times New Roman"/>
          <w:i/>
          <w:sz w:val="22"/>
          <w:szCs w:val="22"/>
        </w:rPr>
        <w:t>____________________________________</w:t>
      </w:r>
    </w:p>
    <w:p w14:paraId="7757A74E" w14:textId="77777777" w:rsidR="00D633FA" w:rsidRPr="00B3068E" w:rsidRDefault="00D633FA" w:rsidP="00D633FA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22"/>
          <w:szCs w:val="22"/>
        </w:rPr>
      </w:pPr>
      <w:r w:rsidRPr="00B3068E">
        <w:rPr>
          <w:rFonts w:ascii="Times New Roman" w:hAnsi="Times New Roman" w:cs="Times New Roman"/>
          <w:i/>
          <w:sz w:val="22"/>
          <w:szCs w:val="22"/>
        </w:rPr>
        <w:t>(podpis elektroniczny Wykonawcy/Pełnomocnika)</w:t>
      </w:r>
    </w:p>
    <w:p w14:paraId="78BA40B6" w14:textId="77777777" w:rsidR="00D633FA" w:rsidRPr="00B3068E" w:rsidRDefault="00D633FA" w:rsidP="00D633FA">
      <w:pPr>
        <w:tabs>
          <w:tab w:val="left" w:pos="7530"/>
          <w:tab w:val="right" w:pos="90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bookmarkEnd w:id="0"/>
    <w:p w14:paraId="4D0688FA" w14:textId="77777777" w:rsidR="00572DD3" w:rsidRPr="00B3068E" w:rsidRDefault="00572DD3" w:rsidP="00572DD3">
      <w:pPr>
        <w:tabs>
          <w:tab w:val="left" w:pos="7530"/>
          <w:tab w:val="right" w:pos="9049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sectPr w:rsidR="00572DD3" w:rsidRPr="00B3068E" w:rsidSect="00025C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51524" w14:textId="77777777" w:rsidR="00DE184B" w:rsidRDefault="00DE184B" w:rsidP="00572DD3">
      <w:r>
        <w:separator/>
      </w:r>
    </w:p>
  </w:endnote>
  <w:endnote w:type="continuationSeparator" w:id="0">
    <w:p w14:paraId="4B98197E" w14:textId="77777777" w:rsidR="00DE184B" w:rsidRDefault="00DE184B" w:rsidP="0057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1701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1FE503E" w14:textId="2F8BA92F" w:rsidR="00D85C7F" w:rsidRPr="00D85C7F" w:rsidRDefault="00D85C7F">
        <w:pPr>
          <w:pStyle w:val="Stopka"/>
          <w:jc w:val="right"/>
          <w:rPr>
            <w:sz w:val="18"/>
            <w:szCs w:val="18"/>
          </w:rPr>
        </w:pPr>
        <w:r w:rsidRPr="00D85C7F">
          <w:rPr>
            <w:sz w:val="18"/>
            <w:szCs w:val="18"/>
          </w:rPr>
          <w:fldChar w:fldCharType="begin"/>
        </w:r>
        <w:r w:rsidRPr="00D85C7F">
          <w:rPr>
            <w:sz w:val="18"/>
            <w:szCs w:val="18"/>
          </w:rPr>
          <w:instrText>PAGE   \* MERGEFORMAT</w:instrText>
        </w:r>
        <w:r w:rsidRPr="00D85C7F">
          <w:rPr>
            <w:sz w:val="18"/>
            <w:szCs w:val="18"/>
          </w:rPr>
          <w:fldChar w:fldCharType="separate"/>
        </w:r>
        <w:r w:rsidRPr="00D85C7F">
          <w:rPr>
            <w:sz w:val="18"/>
            <w:szCs w:val="18"/>
          </w:rPr>
          <w:t>2</w:t>
        </w:r>
        <w:r w:rsidRPr="00D85C7F">
          <w:rPr>
            <w:sz w:val="18"/>
            <w:szCs w:val="18"/>
          </w:rPr>
          <w:fldChar w:fldCharType="end"/>
        </w:r>
      </w:p>
    </w:sdtContent>
  </w:sdt>
  <w:p w14:paraId="267B3CBD" w14:textId="77777777" w:rsidR="00D85C7F" w:rsidRDefault="00D85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BC2F9" w14:textId="77777777" w:rsidR="00DE184B" w:rsidRDefault="00DE184B" w:rsidP="00572DD3">
      <w:r>
        <w:separator/>
      </w:r>
    </w:p>
  </w:footnote>
  <w:footnote w:type="continuationSeparator" w:id="0">
    <w:p w14:paraId="108C46B3" w14:textId="77777777" w:rsidR="00DE184B" w:rsidRDefault="00DE184B" w:rsidP="00572DD3">
      <w:r>
        <w:continuationSeparator/>
      </w:r>
    </w:p>
  </w:footnote>
  <w:footnote w:id="1">
    <w:p w14:paraId="513AD7C3" w14:textId="77777777" w:rsidR="00025C8E" w:rsidRPr="001B2770" w:rsidRDefault="00025C8E" w:rsidP="00025C8E">
      <w:pPr>
        <w:pStyle w:val="Tekstprzypisudolnego"/>
        <w:ind w:left="284" w:hanging="284"/>
        <w:jc w:val="both"/>
        <w:rPr>
          <w:rFonts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B2770">
        <w:rPr>
          <w:rFonts w:cs="Calibri"/>
          <w:sz w:val="18"/>
          <w:szCs w:val="18"/>
        </w:rPr>
        <w:t>Uwaga: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przypadku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Wykonawców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składających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ofertę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wspólną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należy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wskazać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wszystkich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Wykonawców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występujących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wspólnie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lub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zaznaczyć,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iż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wskazany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Lider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występuje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imieniu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tzw.</w:t>
      </w:r>
      <w:r w:rsidRPr="001B2770">
        <w:rPr>
          <w:rFonts w:eastAsia="Times New Roman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Konsorcjum.</w:t>
      </w:r>
    </w:p>
    <w:p w14:paraId="597423F0" w14:textId="77777777" w:rsidR="00025C8E" w:rsidRDefault="00025C8E" w:rsidP="00025C8E">
      <w:pPr>
        <w:pStyle w:val="Tekstprzypisudolnego"/>
      </w:pPr>
    </w:p>
    <w:p w14:paraId="50197440" w14:textId="57938EB2" w:rsidR="00025C8E" w:rsidRDefault="00025C8E">
      <w:pPr>
        <w:pStyle w:val="Tekstprzypisudolnego"/>
      </w:pPr>
    </w:p>
  </w:footnote>
  <w:footnote w:id="2">
    <w:p w14:paraId="0A647AD3" w14:textId="77777777" w:rsidR="006D6D8D" w:rsidRPr="001B2770" w:rsidRDefault="006D6D8D" w:rsidP="006D6D8D">
      <w:pPr>
        <w:pStyle w:val="Tekstprzypisudolnego"/>
        <w:rPr>
          <w:rFonts w:cs="Calibri"/>
        </w:rPr>
      </w:pPr>
      <w:r w:rsidRPr="001B2770">
        <w:rPr>
          <w:rStyle w:val="Odwoanieprzypisudolnego"/>
          <w:rFonts w:cs="Calibri"/>
        </w:rPr>
        <w:footnoteRef/>
      </w:r>
      <w:r w:rsidRPr="001B2770">
        <w:rPr>
          <w:rFonts w:cs="Calibri"/>
        </w:rPr>
        <w:t>Niepotrzebne skreślić</w:t>
      </w:r>
    </w:p>
  </w:footnote>
  <w:footnote w:id="3">
    <w:p w14:paraId="53F7D1A7" w14:textId="3C2B465D" w:rsidR="00F62EC7" w:rsidRDefault="00F62EC7">
      <w:pPr>
        <w:pStyle w:val="Tekstprzypisudolnego"/>
      </w:pPr>
      <w:r>
        <w:rPr>
          <w:rStyle w:val="Odwoanieprzypisudolnego"/>
        </w:rPr>
        <w:footnoteRef/>
      </w:r>
      <w:r>
        <w:t xml:space="preserve"> Liczba akcji promujących, np. 0, 1 lub 2</w:t>
      </w:r>
    </w:p>
  </w:footnote>
  <w:footnote w:id="4">
    <w:p w14:paraId="49427535" w14:textId="6655716B" w:rsidR="00C573E3" w:rsidRPr="00C573E3" w:rsidRDefault="00C573E3" w:rsidP="00C573E3">
      <w:pPr>
        <w:pStyle w:val="Tekstprzypisudolnego"/>
        <w:jc w:val="both"/>
        <w:rPr>
          <w:rFonts w:cs="Calibri"/>
          <w:iCs/>
          <w:sz w:val="18"/>
          <w:szCs w:val="18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C573E3">
        <w:rPr>
          <w:rFonts w:cs="Calibri"/>
          <w:iCs/>
          <w:sz w:val="18"/>
          <w:szCs w:val="18"/>
          <w:lang w:eastAsia="ar-SA"/>
        </w:rPr>
        <w:t xml:space="preserve">rozporządzenie Parlamentu Europejskiego i Rady (UE) 2016/679 z dnia 27 kwietnia 2016 r. w sprawie ochrony osób fizycznych </w:t>
      </w:r>
      <w:r w:rsidRPr="00C573E3">
        <w:rPr>
          <w:rFonts w:cs="Calibri"/>
          <w:iCs/>
          <w:sz w:val="18"/>
          <w:szCs w:val="18"/>
          <w:lang w:eastAsia="ar-SA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7C6F96DF" w14:textId="268A0C9E" w:rsidR="00C573E3" w:rsidRPr="00C573E3" w:rsidRDefault="00C573E3" w:rsidP="00C573E3">
      <w:pPr>
        <w:spacing w:line="276" w:lineRule="auto"/>
        <w:jc w:val="both"/>
        <w:rPr>
          <w:rFonts w:eastAsia="Times New Roman" w:cs="Calibri"/>
          <w:iCs/>
          <w:sz w:val="18"/>
          <w:szCs w:val="18"/>
          <w:lang w:eastAsia="ar-SA"/>
        </w:rPr>
      </w:pPr>
      <w:r>
        <w:rPr>
          <w:rFonts w:cs="Calibri"/>
          <w:iCs/>
          <w:sz w:val="16"/>
          <w:szCs w:val="16"/>
          <w:lang w:eastAsia="ar-SA"/>
        </w:rPr>
        <w:t>*</w:t>
      </w:r>
      <w:r w:rsidRPr="00C573E3">
        <w:rPr>
          <w:rFonts w:eastAsia="Times New Roman" w:cs="Calibri"/>
          <w:iCs/>
          <w:lang w:eastAsia="ar-SA"/>
        </w:rPr>
        <w:t xml:space="preserve"> </w:t>
      </w:r>
      <w:r w:rsidRPr="00C573E3">
        <w:rPr>
          <w:rFonts w:eastAsia="Times New Roman" w:cs="Calibri"/>
          <w:iCs/>
          <w:sz w:val="18"/>
          <w:szCs w:val="18"/>
          <w:lang w:eastAsia="ar-SA"/>
        </w:rPr>
        <w:t xml:space="preserve">W </w:t>
      </w:r>
      <w:proofErr w:type="gramStart"/>
      <w:r w:rsidRPr="00C573E3">
        <w:rPr>
          <w:rFonts w:eastAsia="Times New Roman" w:cs="Calibri"/>
          <w:iCs/>
          <w:sz w:val="18"/>
          <w:szCs w:val="18"/>
          <w:lang w:eastAsia="ar-SA"/>
        </w:rPr>
        <w:t>przypadku</w:t>
      </w:r>
      <w:proofErr w:type="gramEnd"/>
      <w:r w:rsidRPr="00C573E3">
        <w:rPr>
          <w:rFonts w:eastAsia="Times New Roman" w:cs="Calibri"/>
          <w:iCs/>
          <w:sz w:val="18"/>
          <w:szCs w:val="18"/>
          <w:lang w:eastAsia="ar-SA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CEDEE30" w14:textId="5537178F" w:rsidR="00867AE3" w:rsidRDefault="00867A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AE3">
        <w:rPr>
          <w:sz w:val="18"/>
          <w:szCs w:val="18"/>
        </w:rPr>
        <w:t>Oświadczenie, zgodnie z art. 117 ust. 4 ustawy z dnia 11 września 2019 r. (</w:t>
      </w:r>
      <w:proofErr w:type="spellStart"/>
      <w:r w:rsidRPr="00867AE3">
        <w:rPr>
          <w:sz w:val="18"/>
          <w:szCs w:val="18"/>
        </w:rPr>
        <w:t>t.j</w:t>
      </w:r>
      <w:proofErr w:type="spellEnd"/>
      <w:r w:rsidRPr="00867AE3">
        <w:rPr>
          <w:sz w:val="18"/>
          <w:szCs w:val="18"/>
        </w:rPr>
        <w:t xml:space="preserve">. Dz.U. z 2024 r., poz. </w:t>
      </w:r>
      <w:proofErr w:type="gramStart"/>
      <w:r w:rsidRPr="00867AE3">
        <w:rPr>
          <w:sz w:val="18"/>
          <w:szCs w:val="18"/>
        </w:rPr>
        <w:t>1320 )</w:t>
      </w:r>
      <w:proofErr w:type="gramEnd"/>
      <w:r w:rsidRPr="00867AE3">
        <w:rPr>
          <w:sz w:val="18"/>
          <w:szCs w:val="18"/>
        </w:rPr>
        <w:t>, składają wykonawcy wspólnie ubiegający się o udzielenie zamówienia.</w:t>
      </w:r>
    </w:p>
  </w:footnote>
  <w:footnote w:id="6">
    <w:p w14:paraId="7264BDA3" w14:textId="77777777" w:rsidR="005C273E" w:rsidRPr="001B2770" w:rsidRDefault="005C273E" w:rsidP="005C273E">
      <w:pPr>
        <w:pStyle w:val="Bezodstpw"/>
        <w:ind w:left="142" w:hanging="142"/>
        <w:rPr>
          <w:rFonts w:cs="Calibri"/>
          <w:sz w:val="18"/>
          <w:szCs w:val="18"/>
        </w:rPr>
      </w:pPr>
      <w:r w:rsidRPr="001B2770">
        <w:rPr>
          <w:rStyle w:val="Znakiprzypiswdolnych"/>
          <w:rFonts w:cs="Calibri"/>
          <w:sz w:val="18"/>
          <w:szCs w:val="18"/>
        </w:rPr>
        <w:footnoteRef/>
      </w:r>
      <w:r w:rsidRPr="001B2770">
        <w:rPr>
          <w:rFonts w:eastAsia="Arial" w:cs="Calibri"/>
          <w:sz w:val="18"/>
          <w:szCs w:val="18"/>
        </w:rPr>
        <w:t xml:space="preserve"> </w:t>
      </w:r>
      <w:r w:rsidRPr="001B2770">
        <w:rPr>
          <w:rFonts w:cs="Calibri"/>
          <w:sz w:val="18"/>
          <w:szCs w:val="18"/>
        </w:rPr>
        <w:t>W przypadku Wykonawców składających ofertę wspólną należy wypełnić dla każdego podmiotu osobno.</w:t>
      </w:r>
    </w:p>
    <w:p w14:paraId="1DCC03B0" w14:textId="77777777" w:rsidR="005C273E" w:rsidRPr="001B2770" w:rsidRDefault="005C273E" w:rsidP="005C273E">
      <w:pPr>
        <w:pStyle w:val="Tekstprzypisudolnego"/>
        <w:ind w:left="142"/>
        <w:jc w:val="both"/>
        <w:rPr>
          <w:rFonts w:cs="Calibri"/>
          <w:sz w:val="18"/>
          <w:szCs w:val="18"/>
        </w:rPr>
      </w:pPr>
      <w:r w:rsidRPr="001B2770">
        <w:rPr>
          <w:rStyle w:val="DeltaViewInsertion"/>
          <w:rFonts w:cs="Calibr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6B638F3" w14:textId="77777777" w:rsidR="005C273E" w:rsidRPr="001B2770" w:rsidRDefault="005C273E" w:rsidP="005C273E">
      <w:pPr>
        <w:pStyle w:val="Tekstprzypisudolnego"/>
        <w:ind w:left="142"/>
        <w:jc w:val="both"/>
        <w:rPr>
          <w:rFonts w:cs="Calibri"/>
          <w:sz w:val="18"/>
          <w:szCs w:val="18"/>
        </w:rPr>
      </w:pPr>
      <w:r w:rsidRPr="001B2770">
        <w:rPr>
          <w:rStyle w:val="DeltaViewInsertion"/>
          <w:rFonts w:cs="Calibr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1B2770">
        <w:rPr>
          <w:rFonts w:cs="Calibri"/>
          <w:sz w:val="18"/>
          <w:szCs w:val="18"/>
        </w:rPr>
        <w:t xml:space="preserve"> </w:t>
      </w:r>
    </w:p>
    <w:p w14:paraId="07B39D18" w14:textId="77777777" w:rsidR="005C273E" w:rsidRPr="001B2770" w:rsidRDefault="005C273E" w:rsidP="005C273E">
      <w:pPr>
        <w:pStyle w:val="Tekstprzypisudolnego"/>
        <w:ind w:left="142"/>
        <w:jc w:val="both"/>
        <w:rPr>
          <w:rFonts w:cs="Calibri"/>
          <w:sz w:val="18"/>
          <w:szCs w:val="18"/>
        </w:rPr>
      </w:pPr>
      <w:r w:rsidRPr="001B2770">
        <w:rPr>
          <w:rStyle w:val="DeltaViewInsertion"/>
          <w:rFonts w:cs="Calibri"/>
          <w:sz w:val="18"/>
          <w:szCs w:val="18"/>
        </w:rPr>
        <w:t>Średnie przedsiębiorstwa: przedsiębiorstwa, które nie są mikroprzedsiębiorstwami ani małymi przedsiębiorstwami</w:t>
      </w:r>
      <w:r w:rsidRPr="001B2770">
        <w:rPr>
          <w:rFonts w:cs="Calibri"/>
          <w:sz w:val="18"/>
          <w:szCs w:val="18"/>
        </w:rPr>
        <w:t xml:space="preserve"> </w:t>
      </w:r>
      <w:r w:rsidRPr="001B2770">
        <w:rPr>
          <w:rFonts w:cs="Calibri"/>
          <w:i/>
          <w:sz w:val="18"/>
          <w:szCs w:val="18"/>
        </w:rPr>
        <w:t>i które zatrudniają mniej niż 250 osób i których roczny obrót nie przekracza 50 milionów EUR lub roczna suma bilansowa nie przekracza 43 milionów EUR.</w:t>
      </w:r>
    </w:p>
  </w:footnote>
  <w:footnote w:id="7">
    <w:p w14:paraId="1401711B" w14:textId="16C6D7B4" w:rsidR="00FD28FE" w:rsidRPr="00FB11B8" w:rsidRDefault="00FD28FE" w:rsidP="00FD28FE">
      <w:pPr>
        <w:pStyle w:val="Tekstprzypisudolnego"/>
        <w:jc w:val="both"/>
        <w:rPr>
          <w:sz w:val="16"/>
          <w:szCs w:val="16"/>
        </w:rPr>
      </w:pPr>
      <w:r w:rsidRPr="001B2770">
        <w:rPr>
          <w:rStyle w:val="Odwoanieprzypisudolnego"/>
          <w:rFonts w:cs="Calibri"/>
          <w:sz w:val="18"/>
          <w:szCs w:val="18"/>
        </w:rPr>
        <w:footnoteRef/>
      </w:r>
      <w:r w:rsidRPr="001B2770">
        <w:rPr>
          <w:rFonts w:cs="Calibri"/>
          <w:sz w:val="18"/>
          <w:szCs w:val="18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D73E8" w14:textId="31005778" w:rsidR="00025C8E" w:rsidRPr="00025C8E" w:rsidRDefault="00025C8E" w:rsidP="00025C8E">
    <w:pPr>
      <w:pStyle w:val="Nagwek"/>
      <w:rPr>
        <w:rFonts w:ascii="Arial" w:hAnsi="Arial" w:cs="Arial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958ADDC" wp14:editId="7EEFAFE5">
          <wp:simplePos x="0" y="0"/>
          <wp:positionH relativeFrom="margin">
            <wp:posOffset>5791200</wp:posOffset>
          </wp:positionH>
          <wp:positionV relativeFrom="paragraph">
            <wp:posOffset>-11430</wp:posOffset>
          </wp:positionV>
          <wp:extent cx="276225" cy="321756"/>
          <wp:effectExtent l="0" t="0" r="0" b="2540"/>
          <wp:wrapNone/>
          <wp:docPr id="2092367450" name="Obraz 2092367450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5C8E">
      <w:rPr>
        <w:rFonts w:ascii="Arial" w:hAnsi="Arial" w:cs="Arial"/>
        <w:b/>
        <w:bCs/>
        <w:sz w:val="22"/>
        <w:szCs w:val="22"/>
      </w:rPr>
      <w:t>Załącznik nr 2 do SWZ - FORMULARZ OFERTOWY</w:t>
    </w:r>
  </w:p>
  <w:p w14:paraId="196E413C" w14:textId="7EA592DE" w:rsidR="00A74BDE" w:rsidRDefault="00A74BDE" w:rsidP="00A74BDE">
    <w:pPr>
      <w:pStyle w:val="Nagwek"/>
      <w:rPr>
        <w:rFonts w:ascii="Arial" w:hAnsi="Arial" w:cs="Arial"/>
        <w:sz w:val="16"/>
        <w:szCs w:val="16"/>
      </w:rPr>
    </w:pPr>
  </w:p>
  <w:p w14:paraId="0FC999A9" w14:textId="77777777" w:rsidR="004743EE" w:rsidRDefault="00A74BDE" w:rsidP="00A74BDE">
    <w:pPr>
      <w:pStyle w:val="Nagwek"/>
      <w:rPr>
        <w:rFonts w:ascii="Arial" w:hAnsi="Arial" w:cs="Arial"/>
        <w:sz w:val="18"/>
        <w:szCs w:val="18"/>
      </w:rPr>
    </w:pPr>
    <w:r w:rsidRPr="00025C8E">
      <w:rPr>
        <w:rFonts w:ascii="Arial" w:hAnsi="Arial" w:cs="Arial"/>
        <w:sz w:val="18"/>
        <w:szCs w:val="18"/>
      </w:rPr>
      <w:t xml:space="preserve">Nazwa zadania: „Odbiór, transport i zagospodarowanie odpadów komunalnych z terenu Gminy Stara Błotnica </w:t>
    </w:r>
  </w:p>
  <w:p w14:paraId="35C95DB5" w14:textId="03AA3980" w:rsidR="00A74BDE" w:rsidRPr="00025C8E" w:rsidRDefault="004743EE" w:rsidP="00A74BDE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</w:t>
    </w:r>
    <w:r w:rsidR="00A74BDE" w:rsidRPr="00025C8E">
      <w:rPr>
        <w:rFonts w:ascii="Arial" w:hAnsi="Arial" w:cs="Arial"/>
        <w:sz w:val="18"/>
        <w:szCs w:val="18"/>
      </w:rPr>
      <w:t xml:space="preserve">oraz </w:t>
    </w:r>
    <w:r w:rsidR="00824C8F">
      <w:rPr>
        <w:rFonts w:ascii="Arial" w:hAnsi="Arial" w:cs="Arial"/>
        <w:sz w:val="18"/>
        <w:szCs w:val="18"/>
      </w:rPr>
      <w:t>z</w:t>
    </w:r>
    <w:r w:rsidR="00A74BDE" w:rsidRPr="00025C8E">
      <w:rPr>
        <w:rFonts w:ascii="Arial" w:hAnsi="Arial" w:cs="Arial"/>
        <w:sz w:val="18"/>
        <w:szCs w:val="18"/>
      </w:rPr>
      <w:t xml:space="preserve"> PSZOK w 202</w:t>
    </w:r>
    <w:r w:rsidR="00824C8F">
      <w:rPr>
        <w:rFonts w:ascii="Arial" w:hAnsi="Arial" w:cs="Arial"/>
        <w:sz w:val="18"/>
        <w:szCs w:val="18"/>
      </w:rPr>
      <w:t>6</w:t>
    </w:r>
    <w:r w:rsidR="00A74BDE" w:rsidRPr="00025C8E">
      <w:rPr>
        <w:rFonts w:ascii="Arial" w:hAnsi="Arial" w:cs="Arial"/>
        <w:sz w:val="18"/>
        <w:szCs w:val="18"/>
      </w:rPr>
      <w:t xml:space="preserve"> r.” </w:t>
    </w:r>
  </w:p>
  <w:p w14:paraId="308FE550" w14:textId="77777777" w:rsidR="00A74BDE" w:rsidRPr="00025C8E" w:rsidRDefault="00A74BDE" w:rsidP="00A74BDE">
    <w:pPr>
      <w:pStyle w:val="Nagwek"/>
      <w:rPr>
        <w:rFonts w:ascii="Arial" w:hAnsi="Arial" w:cs="Arial"/>
        <w:b/>
        <w:bCs/>
        <w:sz w:val="18"/>
        <w:szCs w:val="18"/>
      </w:rPr>
    </w:pPr>
  </w:p>
  <w:p w14:paraId="6CCBB0DC" w14:textId="77777777" w:rsidR="00572DD3" w:rsidRPr="00A74BDE" w:rsidRDefault="00572DD3" w:rsidP="00A74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C1044D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Cambria" w:hAnsi="Cambria" w:cs="Cambria"/>
        <w:b/>
        <w:bCs w:val="0"/>
        <w:strike w:val="0"/>
        <w:dstrike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</w:rPr>
    </w:lvl>
  </w:abstractNum>
  <w:abstractNum w:abstractNumId="2" w15:restartNumberingAfterBreak="0">
    <w:nsid w:val="0000000B"/>
    <w:multiLevelType w:val="singleLevel"/>
    <w:tmpl w:val="0000000B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ascii="Cambria" w:hAnsi="Cambria" w:cs="Cambria" w:hint="default"/>
      </w:rPr>
    </w:lvl>
  </w:abstractNum>
  <w:abstractNum w:abstractNumId="3" w15:restartNumberingAfterBreak="0">
    <w:nsid w:val="00000015"/>
    <w:multiLevelType w:val="single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cs="Cambria"/>
      </w:rPr>
    </w:lvl>
  </w:abstractNum>
  <w:abstractNum w:abstractNumId="4" w15:restartNumberingAfterBreak="0">
    <w:nsid w:val="0000001F"/>
    <w:multiLevelType w:val="singleLevel"/>
    <w:tmpl w:val="0000001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577" w:hanging="360"/>
      </w:pPr>
      <w:rPr>
        <w:rFonts w:hint="default"/>
      </w:rPr>
    </w:lvl>
  </w:abstractNum>
  <w:abstractNum w:abstractNumId="5" w15:restartNumberingAfterBreak="0">
    <w:nsid w:val="097176E7"/>
    <w:multiLevelType w:val="hybridMultilevel"/>
    <w:tmpl w:val="EC8076A4"/>
    <w:lvl w:ilvl="0" w:tplc="D4B833A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1664C"/>
    <w:multiLevelType w:val="hybridMultilevel"/>
    <w:tmpl w:val="3C501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42137"/>
    <w:multiLevelType w:val="hybridMultilevel"/>
    <w:tmpl w:val="02E681C2"/>
    <w:lvl w:ilvl="0" w:tplc="436E43B2">
      <w:start w:val="1"/>
      <w:numFmt w:val="bullet"/>
      <w:lvlText w:val="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85D4B"/>
    <w:multiLevelType w:val="hybridMultilevel"/>
    <w:tmpl w:val="7CC897F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4FB6DFD"/>
    <w:multiLevelType w:val="multilevel"/>
    <w:tmpl w:val="4A0C3244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  <w:kern w:val="2"/>
        <w:sz w:val="22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10" w15:restartNumberingAfterBreak="0">
    <w:nsid w:val="6F7364E4"/>
    <w:multiLevelType w:val="multilevel"/>
    <w:tmpl w:val="AB58CEF8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szCs w:val="24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num w:numId="1" w16cid:durableId="1048145054">
    <w:abstractNumId w:val="0"/>
  </w:num>
  <w:num w:numId="2" w16cid:durableId="634289042">
    <w:abstractNumId w:val="1"/>
  </w:num>
  <w:num w:numId="3" w16cid:durableId="1144734261">
    <w:abstractNumId w:val="2"/>
  </w:num>
  <w:num w:numId="4" w16cid:durableId="851650672">
    <w:abstractNumId w:val="3"/>
  </w:num>
  <w:num w:numId="5" w16cid:durableId="443766995">
    <w:abstractNumId w:val="4"/>
  </w:num>
  <w:num w:numId="6" w16cid:durableId="1482188926">
    <w:abstractNumId w:val="6"/>
  </w:num>
  <w:num w:numId="7" w16cid:durableId="1211041314">
    <w:abstractNumId w:val="7"/>
  </w:num>
  <w:num w:numId="8" w16cid:durableId="972566754">
    <w:abstractNumId w:val="5"/>
  </w:num>
  <w:num w:numId="9" w16cid:durableId="174074512">
    <w:abstractNumId w:val="10"/>
  </w:num>
  <w:num w:numId="10" w16cid:durableId="1025787183">
    <w:abstractNumId w:val="9"/>
  </w:num>
  <w:num w:numId="11" w16cid:durableId="342244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D3"/>
    <w:rsid w:val="00025C8E"/>
    <w:rsid w:val="00026246"/>
    <w:rsid w:val="00027450"/>
    <w:rsid w:val="000819E2"/>
    <w:rsid w:val="000A492B"/>
    <w:rsid w:val="000C5730"/>
    <w:rsid w:val="000E0F8C"/>
    <w:rsid w:val="000E1390"/>
    <w:rsid w:val="000E5C45"/>
    <w:rsid w:val="00104CB3"/>
    <w:rsid w:val="00115ADF"/>
    <w:rsid w:val="00224608"/>
    <w:rsid w:val="00247E7E"/>
    <w:rsid w:val="00294101"/>
    <w:rsid w:val="002B7575"/>
    <w:rsid w:val="003367E5"/>
    <w:rsid w:val="00344B7D"/>
    <w:rsid w:val="00370B98"/>
    <w:rsid w:val="0039458C"/>
    <w:rsid w:val="00396882"/>
    <w:rsid w:val="003A2064"/>
    <w:rsid w:val="003C683D"/>
    <w:rsid w:val="003E0D30"/>
    <w:rsid w:val="00441F29"/>
    <w:rsid w:val="0045182A"/>
    <w:rsid w:val="0046717B"/>
    <w:rsid w:val="004743EE"/>
    <w:rsid w:val="004B5460"/>
    <w:rsid w:val="004E7207"/>
    <w:rsid w:val="00520EE2"/>
    <w:rsid w:val="00525625"/>
    <w:rsid w:val="00572DD3"/>
    <w:rsid w:val="00594267"/>
    <w:rsid w:val="005C273E"/>
    <w:rsid w:val="0062526F"/>
    <w:rsid w:val="00635780"/>
    <w:rsid w:val="006C6894"/>
    <w:rsid w:val="006D6D8D"/>
    <w:rsid w:val="007666C7"/>
    <w:rsid w:val="007F19F3"/>
    <w:rsid w:val="00812E19"/>
    <w:rsid w:val="00824C8F"/>
    <w:rsid w:val="0086437D"/>
    <w:rsid w:val="00867AE3"/>
    <w:rsid w:val="008D4A50"/>
    <w:rsid w:val="0094092A"/>
    <w:rsid w:val="0096019B"/>
    <w:rsid w:val="00960CD0"/>
    <w:rsid w:val="00992BBD"/>
    <w:rsid w:val="009B20F7"/>
    <w:rsid w:val="00A546CE"/>
    <w:rsid w:val="00A60B72"/>
    <w:rsid w:val="00A74BDE"/>
    <w:rsid w:val="00B15FAF"/>
    <w:rsid w:val="00B3068E"/>
    <w:rsid w:val="00B54B97"/>
    <w:rsid w:val="00B64E26"/>
    <w:rsid w:val="00C349C6"/>
    <w:rsid w:val="00C573E3"/>
    <w:rsid w:val="00CE04B0"/>
    <w:rsid w:val="00D034D2"/>
    <w:rsid w:val="00D448E5"/>
    <w:rsid w:val="00D633FA"/>
    <w:rsid w:val="00D67ABA"/>
    <w:rsid w:val="00D75DF6"/>
    <w:rsid w:val="00D85C7F"/>
    <w:rsid w:val="00DE0776"/>
    <w:rsid w:val="00DE184B"/>
    <w:rsid w:val="00DE21A2"/>
    <w:rsid w:val="00DE5DE9"/>
    <w:rsid w:val="00E32405"/>
    <w:rsid w:val="00E51306"/>
    <w:rsid w:val="00E618EA"/>
    <w:rsid w:val="00E84964"/>
    <w:rsid w:val="00EB71C6"/>
    <w:rsid w:val="00EF10B4"/>
    <w:rsid w:val="00F0651E"/>
    <w:rsid w:val="00F135D3"/>
    <w:rsid w:val="00F14E58"/>
    <w:rsid w:val="00F4797E"/>
    <w:rsid w:val="00F62EC7"/>
    <w:rsid w:val="00F9786A"/>
    <w:rsid w:val="00FD28FE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3839E"/>
  <w15:chartTrackingRefBased/>
  <w15:docId w15:val="{A628082E-32F0-4A72-8390-C5B33244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DD3"/>
    <w:pPr>
      <w:suppressAutoHyphens/>
      <w:spacing w:after="0" w:line="240" w:lineRule="auto"/>
    </w:pPr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2D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2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D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2D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2D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2D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D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2D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2D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2D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2D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2D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2D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2D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2D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D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2D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2D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2D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2D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D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2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2D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2DD3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link w:val="AkapitzlistZnak"/>
    <w:uiPriority w:val="34"/>
    <w:qFormat/>
    <w:rsid w:val="00572D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2D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2D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2D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2DD3"/>
    <w:rPr>
      <w:b/>
      <w:bCs/>
      <w:smallCaps/>
      <w:color w:val="0F4761" w:themeColor="accent1" w:themeShade="BF"/>
      <w:spacing w:val="5"/>
    </w:rPr>
  </w:style>
  <w:style w:type="character" w:customStyle="1" w:styleId="Znakiprzypiswdolnych">
    <w:name w:val="Znaki przypisów dolnych"/>
    <w:qFormat/>
    <w:rsid w:val="00572DD3"/>
    <w:rPr>
      <w:vertAlign w:val="superscript"/>
    </w:rPr>
  </w:style>
  <w:style w:type="character" w:styleId="Odwoanieprzypisudolnego">
    <w:name w:val="footnote reference"/>
    <w:uiPriority w:val="99"/>
    <w:rsid w:val="00572DD3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572DD3"/>
    <w:pPr>
      <w:jc w:val="center"/>
    </w:pPr>
    <w:rPr>
      <w:sz w:val="28"/>
      <w:szCs w:val="28"/>
    </w:rPr>
  </w:style>
  <w:style w:type="paragraph" w:styleId="Nagwek">
    <w:name w:val="header"/>
    <w:basedOn w:val="Normalny"/>
    <w:link w:val="NagwekZnak"/>
    <w:uiPriority w:val="99"/>
    <w:rsid w:val="00572DD3"/>
  </w:style>
  <w:style w:type="character" w:customStyle="1" w:styleId="NagwekZnak">
    <w:name w:val="Nagłówek Znak"/>
    <w:basedOn w:val="Domylnaczcionkaakapitu"/>
    <w:link w:val="Nagwek"/>
    <w:uiPriority w:val="99"/>
    <w:rsid w:val="00572DD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customStyle="1" w:styleId="Tekstpodstawowy23">
    <w:name w:val="Tekst podstawowy 23"/>
    <w:basedOn w:val="Normalny"/>
    <w:rsid w:val="00572DD3"/>
    <w:pPr>
      <w:spacing w:before="120"/>
      <w:jc w:val="both"/>
    </w:pPr>
    <w:rPr>
      <w:b/>
      <w:bCs/>
      <w:sz w:val="25"/>
      <w:szCs w:val="25"/>
    </w:rPr>
  </w:style>
  <w:style w:type="paragraph" w:customStyle="1" w:styleId="Zwykytekst2">
    <w:name w:val="Zwykły tekst2"/>
    <w:basedOn w:val="Normalny"/>
    <w:rsid w:val="00572DD3"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572D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2DD3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paragraph" w:customStyle="1" w:styleId="Zwykytekst1">
    <w:name w:val="Zwykły tekst1"/>
    <w:basedOn w:val="Normalny"/>
    <w:rsid w:val="00572DD3"/>
    <w:rPr>
      <w:rFonts w:ascii="Tahoma" w:hAnsi="Tahoma" w:cs="Tahoma"/>
      <w:sz w:val="20"/>
      <w:szCs w:val="20"/>
    </w:rPr>
  </w:style>
  <w:style w:type="paragraph" w:customStyle="1" w:styleId="Default">
    <w:name w:val="Default"/>
    <w:rsid w:val="00572DD3"/>
    <w:pPr>
      <w:suppressAutoHyphens/>
      <w:autoSpaceDE w:val="0"/>
      <w:spacing w:after="0" w:line="240" w:lineRule="auto"/>
    </w:pPr>
    <w:rPr>
      <w:rFonts w:ascii="Arial Narrow" w:eastAsia="Symbol" w:hAnsi="Arial Narrow" w:cs="Arial Narrow"/>
      <w:color w:val="000000"/>
      <w:kern w:val="0"/>
      <w:sz w:val="24"/>
      <w:szCs w:val="24"/>
      <w:lang w:eastAsia="zh-CN"/>
      <w14:ligatures w14:val="none"/>
    </w:rPr>
  </w:style>
  <w:style w:type="paragraph" w:styleId="Bezodstpw">
    <w:name w:val="No Spacing"/>
    <w:link w:val="BezodstpwZnak"/>
    <w:uiPriority w:val="99"/>
    <w:qFormat/>
    <w:rsid w:val="00572DD3"/>
    <w:pPr>
      <w:suppressAutoHyphens/>
      <w:spacing w:after="0" w:line="240" w:lineRule="auto"/>
      <w:jc w:val="both"/>
    </w:pPr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D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DD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2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DD3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customStyle="1" w:styleId="markedcontent">
    <w:name w:val="markedcontent"/>
    <w:basedOn w:val="Domylnaczcionkaakapitu"/>
    <w:rsid w:val="006D6D8D"/>
  </w:style>
  <w:style w:type="character" w:customStyle="1" w:styleId="AkapitzlistZnak">
    <w:name w:val="Akapit z listą Znak"/>
    <w:aliases w:val="A_wyliczenie Znak,K-P_odwolanie Znak,Akapit z listą5 Znak,maz_wyliczenie Znak,opis dzialania Znak,Akapit z listą2 Znak,L1 Znak,Numerowanie Znak,2 heading Znak,Nagłowek 3 Znak,Preambuła Znak,Akapit z listą BS Znak,Dot pt Znak,lp1 Znak"/>
    <w:link w:val="Akapitzlist"/>
    <w:uiPriority w:val="99"/>
    <w:qFormat/>
    <w:locked/>
    <w:rsid w:val="006D6D8D"/>
    <w:rPr>
      <w:rFonts w:ascii="Cambria" w:eastAsia="Cambria" w:hAnsi="Cambria" w:cs="Cambria"/>
      <w:kern w:val="0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uiPriority w:val="99"/>
    <w:locked/>
    <w:rsid w:val="006D6D8D"/>
    <w:rPr>
      <w:rFonts w:ascii="Cambria" w:eastAsia="Cambria" w:hAnsi="Cambria" w:cs="Cambria"/>
      <w:kern w:val="0"/>
      <w:sz w:val="20"/>
      <w:szCs w:val="20"/>
      <w:lang w:eastAsia="zh-CN"/>
      <w14:ligatures w14:val="none"/>
    </w:rPr>
  </w:style>
  <w:style w:type="character" w:customStyle="1" w:styleId="Zakotwiczenieprzypisudolnego">
    <w:name w:val="Zakotwiczenie przypisu dolnego"/>
    <w:rsid w:val="005C273E"/>
    <w:rPr>
      <w:vertAlign w:val="superscript"/>
    </w:rPr>
  </w:style>
  <w:style w:type="character" w:customStyle="1" w:styleId="DeltaViewInsertion">
    <w:name w:val="DeltaView Insertion"/>
    <w:qFormat/>
    <w:rsid w:val="005C273E"/>
    <w:rPr>
      <w:b/>
      <w:i/>
      <w:spacing w:val="0"/>
    </w:rPr>
  </w:style>
  <w:style w:type="paragraph" w:styleId="Lista">
    <w:name w:val="List"/>
    <w:basedOn w:val="Normalny"/>
    <w:unhideWhenUsed/>
    <w:rsid w:val="00FD28FE"/>
    <w:pPr>
      <w:ind w:left="283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7666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64E26"/>
    <w:pPr>
      <w:spacing w:after="200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003B-04A9-44B1-AEEB-E27C6017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Janus</dc:creator>
  <cp:keywords/>
  <dc:description/>
  <cp:lastModifiedBy>Ilona Babut</cp:lastModifiedBy>
  <cp:revision>3</cp:revision>
  <dcterms:created xsi:type="dcterms:W3CDTF">2025-11-12T10:54:00Z</dcterms:created>
  <dcterms:modified xsi:type="dcterms:W3CDTF">2025-11-12T10:54:00Z</dcterms:modified>
</cp:coreProperties>
</file>